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2A848" w14:textId="2A8DF369" w:rsidR="007166CE" w:rsidRDefault="009833F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2BFBC04" wp14:editId="311B934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4EBD60" w14:textId="77777777" w:rsidR="00493B65" w:rsidRDefault="007166CE" w:rsidP="00493B65">
      <w:pPr>
        <w:pStyle w:val="berschrift1"/>
      </w:pPr>
      <w:r>
        <w:br w:type="page"/>
      </w:r>
      <w:r w:rsidR="00493B65">
        <w:lastRenderedPageBreak/>
        <w:t>Vorwort</w:t>
      </w:r>
    </w:p>
    <w:p w14:paraId="69C4094D"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20A5D1BA" w14:textId="77777777" w:rsidR="00384893" w:rsidRDefault="00384893" w:rsidP="00493B65">
      <w:r>
        <w:t xml:space="preserve">Mittlerweile ist eine Reihe neues Material dazugekommen – Zeit, eine neue Auflage zu starten. </w:t>
      </w:r>
    </w:p>
    <w:p w14:paraId="146B7EA0"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7AE5807C" w14:textId="77777777" w:rsidR="00384893" w:rsidRDefault="00CC7CA7" w:rsidP="00493B65">
      <w:r>
        <w:t>„</w:t>
      </w:r>
      <w:r w:rsidR="00384893" w:rsidRPr="00CC7CA7">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517F165F"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138A2823"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3632703A" w14:textId="77777777" w:rsidR="00493B65" w:rsidRDefault="00493B65" w:rsidP="00493B65">
      <w:r>
        <w:t>Gruß &amp; Segen,</w:t>
      </w:r>
    </w:p>
    <w:p w14:paraId="48082CAC" w14:textId="77777777" w:rsidR="007166CE" w:rsidRDefault="00493B65" w:rsidP="00493B65">
      <w:r>
        <w:t>Andreas</w:t>
      </w:r>
    </w:p>
    <w:p w14:paraId="7CA6A6E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C258453" w14:textId="77777777" w:rsidR="00585241" w:rsidRDefault="00585241" w:rsidP="00585241">
      <w:pPr>
        <w:pStyle w:val="berschrift1"/>
      </w:pPr>
      <w:r>
        <w:lastRenderedPageBreak/>
        <w:t>Neujahrstag</w:t>
      </w:r>
    </w:p>
    <w:p w14:paraId="66522B08" w14:textId="77777777" w:rsidR="00585241" w:rsidRDefault="00585241" w:rsidP="00585241">
      <w:pPr>
        <w:pStyle w:val="berschrift1"/>
      </w:pPr>
      <w:r>
        <w:t>Ahlfeld, Johann Friedrich - Jesus Christus unser Panier im neuen Jahr.</w:t>
      </w:r>
    </w:p>
    <w:p w14:paraId="7949CBA9" w14:textId="77777777" w:rsidR="00585241" w:rsidRDefault="00585241" w:rsidP="00585241">
      <w:pPr>
        <w:pStyle w:val="StandardWeb"/>
      </w:pPr>
      <w:r>
        <w:t xml:space="preserve">(Neujahrstag 1848.) </w:t>
      </w:r>
    </w:p>
    <w:p w14:paraId="1F1718F8" w14:textId="77777777" w:rsidR="00585241" w:rsidRDefault="00585241" w:rsidP="00585241">
      <w:pPr>
        <w:pStyle w:val="StandardWeb"/>
      </w:pPr>
      <w:r>
        <w:t xml:space="preserve">Die Gnade unseres Herrn und Heilandes Jesu Christi, die Liebe Gottes des Vaters, und die Gemeinschaft des heiligen Geistes sei mit euch Allen. Amen. </w:t>
      </w:r>
    </w:p>
    <w:p w14:paraId="54259E43" w14:textId="77777777" w:rsidR="00585241" w:rsidRDefault="00585241" w:rsidP="00585241">
      <w:pPr>
        <w:pStyle w:val="StandardWeb"/>
      </w:pPr>
      <w:r>
        <w:t xml:space="preserve">Text: Ev. Lucas 2, 21. </w:t>
      </w:r>
      <w:r>
        <w:rPr>
          <w:rStyle w:val="Fett"/>
          <w:rFonts w:eastAsiaTheme="majorEastAsia"/>
        </w:rPr>
        <w:t xml:space="preserve">Und da acht Tage um waren, dass das Kind beschnitten würde, da ward sein Name genannt Jesus, welcher genannt war von dem Engel, ehe denn er im Mutterleibe empfangen ward. </w:t>
      </w:r>
    </w:p>
    <w:p w14:paraId="423544B6" w14:textId="77777777" w:rsidR="00585241" w:rsidRDefault="00585241" w:rsidP="00585241">
      <w:pPr>
        <w:pStyle w:val="StandardWeb"/>
      </w:pPr>
      <w:r>
        <w:t xml:space="preserve">Wenn wir, in dem Herrn geliebte Gemeinde, die Grenzen eines Landes überschreiten und hinüberkommen in das andere Land, dann sind wir nicht lange im Zweifel, unter wessen Botmäßigkeit wir dort stehen, wem das Land angehöret. Schon die Grenzpfähle sind mit den Landesfarben bezeichnet, und bald sieht man auch das Wappen des Landes mit den Namenszügen seines Königs oder Fürsten. Hat nun der Name dieses Fürsten einen guten Klang, so gibt dies gleich eine gute Freudigkeit für die Wanderung. - In dem Herrn geliebte Freunde, heute Nacht um 12 Uhr sind wir ausgewandert aus einem alten uns wohlbekannten Land, aus dem alten Jahr, in das neue Land, in das neue Jahr. Ob wir denn wohl diesen Übergang gemacht haben mit dem Liede: „Unsern Ausgang segne Gott, Unsern Eingang gleichermaßen“ oder ob wir mit anderem Sang und Klang den großen Schritt getan haben? Mag sich Jeder selbst Rede stehen. Wenige Schritte sind wir darin vorwärts gegangen. Niemand weiß, was uns der Herr in demselben aufbehalten hat. Es kann gar viel darin liegen. Ein Tag kann so viel Schmerz und so tiefes Herzeleid in sich schließen, dass das ganze Leben die Falte dieses einen Tages im Herzen nicht wieder auszuglätten vermag. Und was können dann nicht 365 oder gar 366 Tage in sich verborgen halten! Da kann dem Herzen wohl bange werden. Aber seid getrost, Geliebte, Wer ist denn Herr in dem neuen Jahr, in dem neuen Gebiet? Wir schauen uns um an der Grenze, ob wir keine Farben, kein Wappen, keinen Namen sehen. Und da tritt uns Christus entgegen in dem Weiß und Rot in der Farbe seiner Unschuld und seines vergossenen Blutes. Da steht das rote Kreuz im weißen Felde, da steht der teure Name Jesus, der über alle Namen ist. Nicht wahr, der hat einen guten Klang? Und wenn in dieser Nacht hier oder dort der Übergang aus dem alten in das neue Jahr unter den schönsten Melodien und Harmonien gemacht ist, eine schönere Neujahrsmelodie gibt es doch nicht, als die: „Jesus Christus, der eingeborne Sohn Gottes, ist Herr und Pförtner der neuen Zeit. Jesus Christus gestern und heute, und derselbe in alle Ewigkeit. Der die Gebundenen löset, der die Gefangenen frei macht, der die zerschlagenen Gewissen heilet, der den Blinden das Gesicht, der den Toten das Leben gibt, der da predigen lässt das gnädige Jahr des Herrn, der uns auftut die Perlenpforten zu dem himmlischen Jerusalem, ruft uns am Eingange des Jahres zu: „Fürchte dich nicht, denn ich bin bei dir, weiche nicht, denn ich bin dein Gott. Ich stärke dich, ich helfen dir auch, ich erhalte dich durch die rechte Hand meiner Gerechtigkeit. Ich heiße Wunderbar, Rat, Kraft. Held, Ewig-Vater, Friedefürst. Ich will das zerstoßene Rohr nicht zerbrechen und das glimmende Docht nicht auslöschen.“ - Wir wollen, geliebte Gemeinde, unserm Evangelio heute den Gedanken entnehmen: </w:t>
      </w:r>
    </w:p>
    <w:p w14:paraId="1099C1D4" w14:textId="77777777" w:rsidR="00585241" w:rsidRDefault="00585241" w:rsidP="00585241">
      <w:pPr>
        <w:pStyle w:val="StandardWeb"/>
      </w:pPr>
      <w:r>
        <w:t xml:space="preserve">Jesus Christus unser Panier im neuen Jahr. </w:t>
      </w:r>
    </w:p>
    <w:p w14:paraId="75AD8EF8" w14:textId="77777777" w:rsidR="00585241" w:rsidRDefault="00585241" w:rsidP="00585241">
      <w:pPr>
        <w:pStyle w:val="StandardWeb"/>
      </w:pPr>
      <w:r>
        <w:t xml:space="preserve">Es ist uns aufgepflanzt zum Glauben, zum Gehorsam und zur festen Zuversicht. </w:t>
      </w:r>
    </w:p>
    <w:p w14:paraId="1E52BFB3" w14:textId="77777777" w:rsidR="00585241" w:rsidRDefault="00585241" w:rsidP="00585241">
      <w:pPr>
        <w:pStyle w:val="StandardWeb"/>
      </w:pPr>
      <w:r>
        <w:lastRenderedPageBreak/>
        <w:t xml:space="preserve">Herr Jesu Christ, um deines Namens, um deiner Ehre willen neige und beuge heute unsere Herzen in deinen guten gnädigen Willen, Segne diesen ersten Tag des Jahres mit stiller Andacht, mit reichem Gebet, mit festem Glauben, dass du uns wohl oft wunderlich, aber zuletzt doch gnädig führst. Bleibe denn bei uns mit deinem heiligen Geiste. bis zur letzten Jahresstunde, auf dass du auch hier der Erste und der Letzte, Alles in Allem seist. Amen. </w:t>
      </w:r>
    </w:p>
    <w:p w14:paraId="6790F663" w14:textId="77777777" w:rsidR="00585241" w:rsidRDefault="00585241" w:rsidP="00585241">
      <w:pPr>
        <w:pStyle w:val="StandardWeb"/>
      </w:pPr>
      <w:r>
        <w:t xml:space="preserve">Jesus Christus, unser Panier im neuen Jahre, ist uns hingestellt </w:t>
      </w:r>
    </w:p>
    <w:p w14:paraId="3F49354B" w14:textId="77777777" w:rsidR="00585241" w:rsidRDefault="00585241" w:rsidP="00585241">
      <w:pPr>
        <w:pStyle w:val="berschrift2"/>
      </w:pPr>
      <w:r>
        <w:t>I. zum Glauben.</w:t>
      </w:r>
    </w:p>
    <w:p w14:paraId="768E455A" w14:textId="77777777" w:rsidR="00585241" w:rsidRDefault="00585241" w:rsidP="00585241">
      <w:pPr>
        <w:pStyle w:val="StandardWeb"/>
      </w:pPr>
      <w:r>
        <w:t xml:space="preserve">Von heute an, in dem Herrn geliebte Gemeinde, zählen wir das Jahr 1848 des Heils. Wenn nun ein Christ, ein Getaufter, von Jesu Christo weiter nichts hätte, als diese Jahreszahl; wenn er ihm in Nichts diente, als dass er in seiner Unterschrift ein totes Zeugnis ablegte, wie in Christo eine neue Zeit begonnen hat: der wäre überaus arm. Sein Heil wäre ihm zu einer armen Jahreszahl zusammengeschrumpft. Ob denn wohl solche Arme unter uns sind? Ich weiß es nicht. Aber das wissen wir, dass vor etwas mehr denn 50 Jahren das ganze französische Volk, wenigstens in seinen Stimmführern, auch diesen letzten Rest von Angedenken an Christum abschaffte. Es wollte die Jahre nicht mehr nach der Erneuerung der Welt in Jesu Christo, sondern nach seiner Revolution zählen. - .Nein, nicht bloß als Anfangspunkt in der Zeitrechnung, sondern als Lebenspunkt in unserm Herzen soll der Name Jesus heute am Jahresanfange stehen. Dieser Name war von dem Engel genannt, ehe denn das Kindlein im Mutterleibe Empfangen ward. Dieser Name bedeutet nichts Anderes, als: Heiland, Erlöser. Dieser Name ist und bleibt ewig das einzige völlige Siegel der Barmherzigkeit Gottes. Der diesen Namen getragen hat, hat ihn auch nie zu Schanden werden lassen. - Ein rechter Kämpfer glaubet an seine Fahne. Und wir haben allen Grund dazu, siehe hinein in die Geschichte. Ehe die Zeit der Erfüllung da war, ging die Zeit des Hessens und Harrens voran. Wer sind denn die, die unter den Männern des alten Bundes ihre Wallfahrt so fröhlich und selig zurücklegten, die auch im dunkeln Tale Licht sahen? „Die auf den Herrn harren, kriegen neue Kraft, dass sie auffahren mit Flügeln wie die Adler, dass sie laufen und nicht matt werden, dass sie wandeln und nicht müde werden.“ Siehe hinein in die Zeit nach Christo. Wo sind denn die Völker, an denen das Herz seine Lust hat, bei denen es ausruhen möchte beim Durchlesen der Geschichte, wie ein Wanderer ausruhen mag unter einem schattigen Baume, der gepflanzt ist an den Wasserbächen? Es sind die, so unter dem Schirm des Höchsten sitzen und unter dem Schatten des Allmächtigen bleiben, die da sprechen zum Herrn: „Meine Zuversicht und meine Burg, mein Gott, auf den ich hoffe,“ Wenn du hinein siehst in die Häuser und fragest: „Wo wohnt denn der lieblichste Friede, wo umschlingt denn das innigste Band Eltern und Kinder, wo ist denn das Haus eine Hütte Gottes bei den Menschen?“ so lautet die Antwort: „Da, wo des Vaters und der Mutter Losungswort ist: , Ich und mein Haus wollen dem Herrn dienen.“ Erforsche die Herzen und siehe zu, wie es drinnen aussieht. Welche finden denn Trost in äußerer Drangsal, welche haben denn auch in diesem Hunger- und Notjahre ohne Verzagen am stillsten getragen? Die, welche an den glauben, der da spricht: „ Sehet die Vögel unter dem Himmel an, sie säen nicht, sie ernten nicht, sie sammeln nicht in die Scheuern, und euer himmlischer Vater nähret sie doch. Seid ihr denn nicht viel mehr denn sie?“ Und wer hat denn Trost gefunden gegen das Gewissen und gegen das Gesetz? Der, welcher seine Knie beugen und sagen konnte: „Siehe, das ist Gottes Lamm, welches der Welt Sünde trägt.“ - Wo ist man denn gestorben so fröhlich und so selig? Wo umschwebte denn ein Lichtglanz stiller Freudigkeit das Schmerzensangesicht der Scheidenden? Nicht, wo man sich stark machen und die Zähne zusammenbeißen wollte; nicht, wo man wie Agag, der Amalekiter König, mit Lachen des Todes Bitterkeit vertreiben wollte. Nein, wo man bekannte: „Herr nun lässt du deinen Diener in Frieden fahren, denn meine Augen haben deinen Heiland gesehen.“ - Wo der Name Jesu als heilige Himmelssahne </w:t>
      </w:r>
      <w:r>
        <w:lastRenderedPageBreak/>
        <w:t xml:space="preserve">über den Völkern, über den Häusern und Herzen schwebte, wo man sang: „Zu dir hab ich geschworen, Und dich verlass ich nicht; Da bin ich unverloren, Wenn alles wankt und bricht,“ da war den Leuten wohl auch in der tiefsten Trübsal. - Nun lieber Christ, wenn du je gezweifelt hast an dem großen Namen Jesus, Heiland und Gottessohn, wenn du je gezweifelt hast an dem Gottmenschen, den die Schrift krönet mit höchster Ehre und Herrlichkeit, und du siehst so herüber auf seine Taten im Leben und Sterben: - da spricht Leben und Tod zu dir: „Es ist doch Etwas mit diesem Heiland und Gottessohne. Es muss sich doch unter seiner Fahne gar fröhlich dienen.“ O tritt darunter! Eingeschrieben hat er dich schon unter sein Heer. Tritt ein in den aktiven Dienst! Tue es, tue es dies Jahr, fange heute an, und du wirst bald inne werden, ob diese Lehre von Gott sei, oder ob er von sich selber rede. Hänge dich an ihn im Glauben. Du glaubest ja sonst so gern an Namen. Wenn du unter einer Handschrift einen ehrenwerten Namen siehst, so hast du Verlass. Am Weihnachtsfeste ist dir die höchste Gnadenurkunde gegeben; und heute stehet der Name „Jesus, Heiland“ darunter. Er hat ihn später noch mit Blut geschrieben. Ist sein Name nicht aller Ehren wert, der doch über alle Namen ist? Wenn du schon deinem natürlichen Wesen nach sagst. Dies und das ist köstlich in dem Evangelio, und es hat kein Mensch so wahr, so trefflich gelehrt wie dieser Jesus; es hat keiner die Falten und Gänge des menschlichen Herzens so tief, so genau gekannt wie er;“ so gedenke doch, dass dieser Jesus, der hierin alle Andere überbietet, auch der Bürge geworden ist für das, was du nicht begreifen kannst, was du im Glauben ergreifen sollst. Der als wahrer Mensch das Menschenherz so genau kannte, der war als Gottes einiger Sohn aus dem Schoße des Vaters gekommen und kannte Gottes Rat und Gedanken eben so genau. So wahr er aus dem Menschen heraus reden konnte, so wahr konnte er auch aus Gott heraus reden. Er hat es getan. Und gerade diese Reden aus Gott heraus, die sind die echten Kleinodien im Evangelio, die werfen auch auf jene andern Wahrheiten erst das rechte Licht. Sie machen sie zu ewigen Gottesgedanken. </w:t>
      </w:r>
    </w:p>
    <w:p w14:paraId="4B0775FF" w14:textId="77777777" w:rsidR="00585241" w:rsidRDefault="00585241" w:rsidP="00585241">
      <w:pPr>
        <w:pStyle w:val="StandardWeb"/>
      </w:pPr>
      <w:r>
        <w:t xml:space="preserve">Diese Wahrheiten aus der Tiefe des göttlichen Rats, sie sind es eben, die uns lehren, mutig tragen, nie verzagen, fröhlich leiden, selig scheiden. Dass wir in Jesu, Gottes eingeborenem Sohne, haben die Vergebung der Sünden durch sein Blut, dass wir in ihm haben die Auferstehung und das Leben, dass wir uns seiner rühmen wider das Gericht, das ist ja der rechte Inhalt, die rechte Fülle des Heilandsnamens. - Ach, wenn uns doch heute zur Neujahrgabe der Name Jesus, der volle Name mit seinem ganzen Glaubens- und Bußinhalte, lebendig in das Herz geschrieben würde! Ein alter Kirchenlehrer, Ignatius, der noch bei dem Jünger, den der Herr lieb hatte, bei Johannes, in die Schule gegangen war, rühmet von sich, dass ihm der Name Jesu Christi mit goldenen Buchstaben ins Herz geschrieben sei. Und die Sage berichtet, dass, als er in Rom den wilden Tieren vorgeworfen war, die Feinde in dem zerrissenen Leibe gesucht hätten, ob das Wort von de n goldenen Buchstaben wahr sei. Nun, geliebte Freunde, inwendig können Menschenaugen diesen Namen, diese Buchstaben, nicht sehen. Aber der Herr, der Herzenskündiger soll sie sehen. Er soll sich selbst in uns wiederfinden. Doch ins äußere Leben sollen sie auch für Menschenaugen herausleuchten. Lasset euer Licht leuchten vor den Leuten, dass sie eure guten Werke sehen und den Vater im Himmel preisen! - </w:t>
      </w:r>
    </w:p>
    <w:p w14:paraId="78468B7A" w14:textId="77777777" w:rsidR="00585241" w:rsidRDefault="00585241" w:rsidP="00585241">
      <w:pPr>
        <w:pStyle w:val="StandardWeb"/>
      </w:pPr>
      <w:r>
        <w:t xml:space="preserve">Jesus Christus, unser Panier im neuen Jahr, ist uns hingestellt </w:t>
      </w:r>
    </w:p>
    <w:p w14:paraId="4561D157" w14:textId="77777777" w:rsidR="00585241" w:rsidRDefault="00585241" w:rsidP="00585241">
      <w:pPr>
        <w:pStyle w:val="berschrift2"/>
      </w:pPr>
      <w:r>
        <w:t>II. zum Gehorsam.</w:t>
      </w:r>
    </w:p>
    <w:p w14:paraId="54A8C08F" w14:textId="77777777" w:rsidR="00585241" w:rsidRDefault="00585241" w:rsidP="00585241">
      <w:pPr>
        <w:pStyle w:val="StandardWeb"/>
      </w:pPr>
      <w:r>
        <w:t xml:space="preserve">Mit Gehorsam hat die Erniedrigung Jesu Christi begonnen. Er äußerte sich selbst und nahm Knechtsgestalt an und ward wie ein anderer Mensch und an Gebärden als ein Mensch erfunden. Er erniedrigte sich selbst und ward gehorsam bis zum Tode, ja zum Tode am Kreuz. Auch in unserm Evangelio tritt dieser Gehorsam hell und deutlich hervor. Er unterwirst sich </w:t>
      </w:r>
      <w:r>
        <w:lastRenderedPageBreak/>
        <w:t xml:space="preserve">dem Gesetze. Er ist geboren unter den. Gesetze. Er will es erfüllen. Es soll nicht der kleinste Buchstabe, es soll kein Titelchen des Gesetzes verloren gehen, bis dass es alles geschehe. Das Gesetz sagt: „Nach acht Tagen soll jegliches Mannsbild beschnitten werden.“ Und es geschieht. Die Seinen - obgleich durch die Verkündigung und durch die große Offenbarung Gottes in seiner Geburtsnacht eine wunderbare Glorie um das Kind schwebt, gehorchen und beugen sich und ihn unter das Gesetz. Sie gehorchen auch, indem sie ihm den Namen Jesus beilegen, den der Engel der Marie vorher verkündigt hatte. - </w:t>
      </w:r>
    </w:p>
    <w:p w14:paraId="68F01280" w14:textId="77777777" w:rsidR="00585241" w:rsidRDefault="00585241" w:rsidP="00585241">
      <w:pPr>
        <w:pStyle w:val="StandardWeb"/>
      </w:pPr>
      <w:r>
        <w:t xml:space="preserve">Ist Christus nun im neuen Jahre unser Panier, unsere Fahne, so ist er auch unsere Fahne zum Gehorsam. Kein rechter Kämpfer verlässt seine Fahne. Auf sie richtet er seine Augen. Wo die vorangehet, ziehet er nach; er zieht nach, wenn es auch durch feindliche Speere und Gewehre geht. „Mir nach, spricht Christus unser Held, Mir nach ihr Christen alle, </w:t>
      </w:r>
      <w:r>
        <w:br/>
        <w:t xml:space="preserve">Verleugnet euch, verlasst die Welt, </w:t>
      </w:r>
      <w:r>
        <w:br/>
        <w:t xml:space="preserve">Folgt meines Rufes Schalle, </w:t>
      </w:r>
      <w:r>
        <w:br/>
        <w:t xml:space="preserve">Nehmt euer Kreuz und Ungemach </w:t>
      </w:r>
      <w:r>
        <w:br/>
        <w:t xml:space="preserve">Auf euch, folgt meinem Wandel nach. </w:t>
      </w:r>
      <w:r>
        <w:br/>
        <w:t xml:space="preserve">Ein böser Knecht darf stille stehn. </w:t>
      </w:r>
      <w:r>
        <w:br/>
        <w:t xml:space="preserve">Wenn er den Feldherrn sieht angehn.“ – </w:t>
      </w:r>
    </w:p>
    <w:p w14:paraId="5D02AF8F" w14:textId="77777777" w:rsidR="00585241" w:rsidRDefault="00585241" w:rsidP="00585241">
      <w:pPr>
        <w:pStyle w:val="StandardWeb"/>
      </w:pPr>
      <w:r>
        <w:t xml:space="preserve">O liebe Christen, Jesu Namen im Munde führen, das ist nicht schwer. Sich Jesu Christi rühmen, das ist eine geringe Arbeit. Auf seinem Verdienste ruhen, das ist eine gar bequeme Sache. Was aber dem, der mit seinem Heil und Heilande schnell fertig war, erst wie ein weicher Flaum däuchte, das wird ihm werden wie Steine unter dem Haupte und unter den Gliedern. Ja der Herr wird ihn selbst herunterjagen von dem bequemen Ruhekissen. Wir sind gar schnell damit fertig zu sagen: „Ich habe Christum, was kann mir fehlen?“ Aber was hilft es dir, dass du ihn hast, wenn er dich nicht hat? Erst wenn er dich hat, dann hast du ihn. Und das Zeugnis, dass er dich hat, das ist dein stiller, demütiger Gehorsam, das ist deine Nachfolge. Ein Christ sein am Sonntage, am Festtage, wenn das Glaubensbekenntnis vorgelesen wird, wenn alte Glaubenslieder gesungen werden, und in der Woche, wenn du deine Morgen - und Abendgebete hältst, das ist gar wenig. Das sind nur wenige Stunden. Wahrlich um diese armen Minuten mit einiger Erhebung, die noch dazu ein Selbstbetrug ist, ist Christus nicht ein armes Kindlein geworden, hat er sich nicht an das Kreuz schlagen lassen. Da wäre dieser Schein zu teuer bezahlt. Nein, wenn du gräbst und hackst, wenn du hungerst und dürstest, wenn du isst und trinkst, wenn du studierst und schaffst, wenn du handelst und wandelst, wenn du rechnest, zusammenzählest und abziehest, wenn du lebest und stirbst: dann sollst du ein Christ sein. Wenn deine Hoffnungen fehl schlagen, wenn dein Feld schlecht getragen hat, wenn deine alten Freunde dich nicht mehr kennen, wenn Kreuz auf Leib und Seele fällt: dann sollst du ein Christ sein. Das Bekenntnis im Leben ist die Feuerprobe für alles Bekenntnis. Hält es hier nicht Stich, so ist es Schlacke und Stroh gewesen. - „Wer mir nachfolgen will, der nehme sein Kreuz auf sich und folge mir nach,“ spricht Christus, So lasset uns ihm denn nachfolgen in der Beschneidung, in der Beschneidung des Herzens. Schon Moses hat dem Volk Israel dieses alttestamentliche Sakrament geistlich gedeutet: „Der Herr dein Gott wird dein Herz beschneiden, dass du den Herrn deinen Gott liebest von ganzem Herzen und von ganzer Seele, auf dass du leben mögest.“ Ob nun wohl dieses alttestamentliche Sakrament abgeschafft ist, so bleibet doch diese Beschneidung des Herzens ein ewiges Gebot. Und wie viel ist da wegzuschneiden! Wie viele Auswüchse, wie viele wilde Ranken haben unsere Herzen! Wo der Glaube wachsen soll, da wächst ein hochmütiges Wissen. Wo die Liebe zum Herrn wachsen soll, da wächst die Liebe zur Welt. Wo die Freude an den ewigen Gnadengütern wachsen soll, da wächst Freude an den Hindernissen der Gnade, an eitler Lust. Wo Friede Gottes gedeihen sollte, da wachst Hader, Zank und Zorn. Das schöne Feld der Demut ist überwuchert von üppigen Gewächsen </w:t>
      </w:r>
      <w:r>
        <w:lastRenderedPageBreak/>
        <w:t xml:space="preserve">des Hochmuts. Anstatt dass das Herzensfeld besteckt sein sollte mit grünen Pflanzen und Früchten der Gerechtigkeit, wachsen graue Giftpflanzen der Sünde daraus. Sie saugen den Herzensacker aus und überwuchern ihn. Wenn dann einmal eine edle Gottespflanze, der Glaube, die Liebe zu dem Herrn, die Verleugnung des ungöttlichen Wesens, die Aufopferung für die Brüder, Treue, Geduld, Sanftmut und wie sie heißen, hindurch will, kann sie nicht empor vor jenen Schlingpflanzen; und wenn sie noch etwa zu Tage kommt, ist sie malt, hat keinen Lebenstrieb und verkümmert bald. Da ist gar viel an den Herzen zu beschneiden. Sehet den Weinstock an. Er treibt wilde Reben die Fülle. Sie stehlen den edlen Reben den Saft. Sie müssen weggeschnitten werden, sonst trägt er keine Frucht, oder sie wird kümmerlich. Da versäumest du auch die Beschneidung nicht. Sind dir nun die guten Trauben lieber, als die Früchte deines Herzens vor Gott? Willst du dich um jene mehr mühen, als um diese? - O liebe Christen, wenn wir alle die Zeit, wenn wir all das Denken, die Kräfte auf die Früchte der Gerechtigkeit gewendet hätten, die wir im Dienst der Welt, die wir auf diese hohlen Früchte verbraucht haben: wahrlich es stünde um uns Alle besser. Wir wären reich und fröhlich und selig in dem Herrn. - Darum säume nicht, folge Christo nach, nimm das scharfe Messer des Gesetzes, beschneide dein Herz, bitte den Herrn um Kraft dazu. Wehe wird es dir tun. Das Gesetz Gottes ist so kalt, wenn es an unsere Schoßsünden kommt. Das Messer des Gesetzes ist so hart, wenn es an den Herzen hinfährt oder einschneidet. Zage nicht, wenn das Herz auch eine Weile blutet. Der Friede des Herrn heilet es bald. Der Weinstock blutet auch, wenn er beschnitten wird. Aber die Wunde trocknet zu, und dann trägt er reichliche Frucht. O wenn doch der Herr sein Panier, seine Fahne in diesem neuen Jahre wehen ließe zu diesem ehrlichen Kampfe gegen uns selbst! Wenn wir doch unter demselben den Mut hätten, gerade da gehorsam zu sein, wo unsere eigenste Natur, seit langen Jahren mit uns zusammengewachsen, den Widerstreit erhebt! Wer da siegt, der wird auch weiter siegen; wer da nachfolgt, der wird überall nachfolgen. Er in dir und du in ihm. Dann kann das eigene Wesen nicht mehr aufkommen. Wer da saget, dass er in ihm bleibe, der soll wandeln, gleich wie er gewandelt hat. Als Josua über den Jordan gegangen war bei Jericho, hub er seine Augen auf und sah vor sich einen Mann stehen, der hatte ein bloßes Schwert in seiner Hand. Und Josua ging zu ihm und sprach zu ihm: „Gehörst du uns an oder unseren Feinden?“ Er sprach: „Nein, sondern ich bin ein Fürst über das Heer des Herrn und bin jetzt gekommen.“ Da fiel Josua auf sein Angesicht zur Erde und sprach zu ihm: „Was saget mein Herr seinem Knechte?“ Und der Fürst über das Heer des Herrn sprach zu Josua: „Ziehe deine Schuhe von deinen Füßen, denn die Statte, da du stehest, ist heilig.“ Und Josua tat also. - Auch du hast den Jordan, die Grenze des alten Jahres zum neuen durchschritten. Der Fürst über das Heer Gottes ist Christus. Er ist jetzt gekommen im Weihnachtsfeste. Frage ihn, was du tun sollst. Er spricht: „Ziehe deine Schuhe von den Füßen, beschneide dich an der Vorhaut deines Herzens,“ dann wird die Stätte, da du stehest, ein heiliges Land, ein Kanaan; dann wird das Jahr ein Gnadenjahr. Dann ist dir Jesus Christus, die Fahne im neuen Jahr, auch hingestellt </w:t>
      </w:r>
    </w:p>
    <w:p w14:paraId="4B15F2D7" w14:textId="77777777" w:rsidR="00585241" w:rsidRDefault="00585241" w:rsidP="00585241">
      <w:pPr>
        <w:pStyle w:val="berschrift2"/>
      </w:pPr>
      <w:r>
        <w:t>III. zur festen Zuversicht.</w:t>
      </w:r>
    </w:p>
    <w:p w14:paraId="2411FF8B" w14:textId="77777777" w:rsidR="00585241" w:rsidRDefault="00585241" w:rsidP="00585241">
      <w:pPr>
        <w:pStyle w:val="StandardWeb"/>
      </w:pPr>
      <w:r>
        <w:t xml:space="preserve">Wenn unsere Väter, in den ersten Jahrhunderten nach ihrer Bekehrung zum Evangelio ins Feld, in die Schlacht zogen, so war ihr Feldgeschrei: „Kyrie Eleison,“ d. i. „Herr, erbarme dich.“ Wenn Bernhard von Weimar, jener Held im dreißigjährigen Kriege, dessen Schluss wir übrigens in dem Jahre 1848 feiern werden, merkte, dass er einen starken Feind vor sich habe, dass der Tag heiß werde, dann wählte er sich zum Feldgeschrei: „Immanuel,“ oder „Gott mit uns,“ oder „Jesus.“ Dann wurde aber auch der Feind nicht gezählt, denn der Herr stehet die Zahl nicht an. Unter diesem Feldgeschrei ward mancher teure Sieg erfochten. - Liebe Brüder, für uns soll der Name Jesu unser Panier im neuen Jahre sein. Scharen wir uns heute um diese Fahne. Wir können unter ihr einen getrosten Mut haben. An Kämpfen wird es auch in der neuen Zeit nicht fehlen. Wer ist denn der Feind? Wo sitzt er denn? Die Schrift redet von </w:t>
      </w:r>
      <w:r>
        <w:lastRenderedPageBreak/>
        <w:t xml:space="preserve">schlimmen Zeiten, wo des Menschen Feinde seine eigenen Hausgenossen sein werden. Er hat aber noch einen schlimmeren Feind, der sein eigner Herzensgenosse ist. Das Fleisch gelüstet wider den Geist. Du kennst in dir einen Teil, dem der Name Christus, dem Buße und Glauben so widerwärtig ist, wie dem Vogel der Strick des Jägers. Gegen diesen Feind ist der Hauptkampf. Er weiß seine Gestalt zu wechseln wie eine Wolke. Er weiß sich so an dich zu schmiegen und zu schmeicheln, dass du ihn gar nicht für einen Feind, dass du ihn für dich selbst hältst. Wie aber die Herzkrankheiten die gefährlichsten sind, so ist auch dieser Feind im eignen Herzen der gefährlichste. Halte du ihm diesen Namen entgegen: „Jesus, mein Heiland,“ ich sein Nachfolger - dann lässt er die Maske fallen, dann siehst du ihn, wie er ist. Ost wird es dir bange werden, mit ihm anzubinden. Du hast es schon zu oft versucht, und er ist Sieger geblieben. Du hast zuletzt mit ihm kapituliert. Beginne aber den Krieg unter deiner rechten Fahne. Steh da als Streiter Jesu Christi, und der Herr wird es herrlich hinausführen. Heißt dein Feind etwa Freude und Lust, so sage dir, wenn er gegen dein Herz andränget: „Jesus Christus, ob er wohl Freude haben konnte, erwählte um meinetwillen das Kreuz, und ich bin sein Nachfolger.“ Heißt er Gier nach irdischer Habe, so sage dir, wenn er gegen dein Herz andränget: „Jesus Christus, ob er wohl reich sein konnte, ward er doch arm um meinetwillen, und ich bin sein Nachfolger.“ Heißt er Hoffart, so sage dir, wenn er gegen dein Herz andränget: „Jesus Christus entäußerte sich selbst und nahm Knechtsgestalt an um meinetwillen, und ich bin sein Nachfolger.“ Und so kannst du diese Fahne weiter wenden. In welcher Gestalt der Feind auch komme, sie hat eine Schreckensseite für ihn. Glaube es, wenn du mit kindlichem Flehen dich vor deinen Herrn stellest, und i h n vor dich stellest: alle diese Feinde werden fliehen wie die Eulen vor der Sonne fliehen. Habe nur Mut, geh nur fröhlich unter ihr vorwärts. - Es gibt aber noch andere Feinde, es gibt äußeres Kreuz die Fülle. Und das äußere Kreuz wird zum innern Feinde, weil wir es noch nicht in Demut und Stillesein zu tragen verstehen. Mangel, Krankheit, Anfechtung durch Feindschaft können auch im neuen Jahre kommen. Unter welcher Fahne willst du denn dagegen kämpfen? Willst du sie abwenden mit eigner Kraft? O die wird bald erliegen. Hier ist Jesus, hier ist Immanuel. Er macht das Herz stille, er gibt Demut und Zufriedenheit. Er gibt ein gesundes Herz im kranken Leibe. Dabei wird auch dem Leibe wohl. Darum ziehe getrost hinaus ins Feld, es steht bei dir der Gottesheld. Siehe, der Herr, der seine Kirche 1847 Jahre regiert hat, der sie wohl durch viel Trübsal geführt hat, er regiert und führt auch in diesem Jahre. Ost schien es, als ob der Feind diese Fahne erobert, niedergetreten und besudelt hätte. Aber es währte nicht lange, dann flatterte sie wieder schneeweiß mit dem roten Kreuz in der Mitten hoch in den Lüften. Das Feld muss er behalten. Und die unter ihm streiten, die werden mit ihm siegen. - Noch einen andern Feind gibt es. Du weißt nicht, was das Jahr in seinem Schoße verborgen hält. In einer Wolke kann linder Regen ruhen, aber auch verheerender Hagel und der tötende Blitz. Das Jahr ist solche Wolke. Der Tod kann in ihr ruhen, der letzte Feind. - Von dem heißt es nun zwar in menschlicher Rede: „Gegen den Tod kein Kraut gewachsen ist.“ Es lässt sich auch nicht mit ihm dingen und handeln, dass er doch noch einmal fortgehen und erst später wiederkommen möchte. Tragen müssen wir ihn, er ist der Sünden Sold, und wir sind Sünder. Wenn er aber kommt, halte du ihm nur getrost den Namen Jesu des Todesüberwinders entgegen. Er wird dich darum nicht stehen lassen; aber er wird dich nicht wegmähen mit kalter Sichel, die durch Mark und Bein schneidet, sondern aus Scheu vor dem großen Namen wird er dich mit milder Hand in die Scheuer deines Herrn sammeln. Von Lazarus steht geschrieben: „Er ward getragen von den Engeln in Abrahams Schoß,“ - So geh denn mit freudiger Zuversicht in das Jahr 1848 hinein. Verlass dein Panier nicht. Das ist ein schlechter Krieger, der der Fahne den Rücken kehrt. Noch weniger besudele und verspotte deine Fahne. Das ist ein Verräter, der seine Fahne verspottet. Und an der alten evangelischen Fahne, dem Namen Jesu, haftet doch kein Spott und Schmutz, er fällt auf die Spötter zurück. - Ihr, die ihr schon Jahrelang diesem heiligen Zeichen gefolgt seid, folgt weiter. Alles, was ihr tut mit Worten und Werken, das tut Alles in dem Namen Jesu Christi. Je weiter ihr folget, um so </w:t>
      </w:r>
      <w:r>
        <w:lastRenderedPageBreak/>
        <w:t xml:space="preserve">fröhlicher werdet ihr ziehen. Wenn wir irdische Berge hinaufsteigen, wird es je höher, desto schwerer, und es wehet uns eine kalte Bergluft an. Wenn wir die Gnadenhöhe hinaufsteigen, da wird es uns je höher je leichter, und der Odem der Freundlichkeit Gottes umwehet uns immer lieblicher. Habt nur getrosten Mut, der Herr macht alles gut. Und ihr, die ihr noch kein rechtes Herz zu dieser Fahne hattet, o versuchet es doch, beuget euren Verstand unter den Gehorsam des Glaubens, beuget euren Willen unter den Gehorsam der heiligen Nachfolge Christi. Glaubet es, wenn uns der Herr das Leben lässt, und wir feiern wieder ein neues Jahr zusammen, dann werdet ihr bekennen: „Es ist doch das lieblichste und seligste Jahr in meinem Leben gewesen, ich will bei der Fahne bleiben.“ </w:t>
      </w:r>
    </w:p>
    <w:p w14:paraId="61853E60" w14:textId="77777777" w:rsidR="00585241" w:rsidRDefault="00585241" w:rsidP="00585241">
      <w:pPr>
        <w:pStyle w:val="berschrift1"/>
      </w:pPr>
      <w:r>
        <w:t>Brodersen, Carl Wilhelm - Das Vaterunser</w:t>
      </w:r>
    </w:p>
    <w:p w14:paraId="4FB6E2A2" w14:textId="77777777" w:rsidR="00585241" w:rsidRDefault="00585241" w:rsidP="00585241">
      <w:pPr>
        <w:pStyle w:val="StandardWeb"/>
      </w:pPr>
      <w:r>
        <w:t xml:space="preserve">Eine Neujahrs-Predigt gehalten am Neujahrstage 1857. </w:t>
      </w:r>
    </w:p>
    <w:p w14:paraId="3621410F" w14:textId="77777777" w:rsidR="00585241" w:rsidRDefault="00585241" w:rsidP="00585241">
      <w:pPr>
        <w:pStyle w:val="StandardWeb"/>
      </w:pPr>
      <w:r>
        <w:rPr>
          <w:rStyle w:val="Fett"/>
          <w:rFonts w:eastAsiaTheme="majorEastAsia"/>
        </w:rPr>
        <w:t>Herr! Du lässt unsere Jahre dahinfahren, wie einen Strom; - aber dein Wort bleibt ewiglich! Amen.</w:t>
      </w:r>
      <w:r>
        <w:t xml:space="preserve"> </w:t>
      </w:r>
    </w:p>
    <w:p w14:paraId="34C9BEFB" w14:textId="77777777" w:rsidR="00585241" w:rsidRDefault="00585241" w:rsidP="00585241">
      <w:pPr>
        <w:pStyle w:val="StandardWeb"/>
      </w:pPr>
      <w:r>
        <w:t xml:space="preserve">Darum halten wir uns an diesem Worte, um von diesem Worte gehalten zu werden, denn die Zeit eilt, als flögen wir davon. Es ist das allein Feste in der steten Bewegung, es ist das allein Unbewegliche in dem vielbewegten Leben, es ist das allein Unvergängliche in dem vergänglichen Leben. Himmel und Erde werden vergehen, aber meine Worte werden nicht vergehen: so spricht der, der nicht aus sich selber redete, sondern aus Gott, Gottes Wort. Es ist die Wurzel, welche den Baum des Lebens hält, wenn der Wind der Zeiten die Blüten der Jugend abbricht und die Früchte des Alters abwirft; es ist der Anker, an welchem das Schiff des Lebens ruhig liegt, wenn die Wellen der Jahre sich vorüberwälzen, wenn die Wogen der Zeit das Leben in den Abgrund ziehen; es ist der Felsen, auf welchen das Haus des Lebens fest gegründet ist, so dass denen, die darauf bauen, nichts schaden kann, weder die Stürme, wenn sie brausen, noch die Wasserwogen, wenn sie herandrängen. Das ist das Wort, das ist das Wort Gottes, das allein Feste in dem stets bewegten Leben, das allein Unvergängliche in dem vergänglichen Leben; es bleibt, wenn Alles geht; es bleibt mit seinen Gaben und Gütern, mit seinem Geist und seiner Kraft, es löscht alle Trübsal aus und erfüllt das Herz mit der Freude, die vollkommen ist; es tilgt alle Schuld aus und gibt den Frieden, den die Welt nicht nehmen kann; es streichet alle Zahlen durch und wir sind in dem ewigen Leben, das da währet für und für. </w:t>
      </w:r>
    </w:p>
    <w:p w14:paraId="3AB0778E" w14:textId="77777777" w:rsidR="00585241" w:rsidRDefault="00585241" w:rsidP="00585241">
      <w:pPr>
        <w:pStyle w:val="StandardWeb"/>
      </w:pPr>
      <w:r>
        <w:t xml:space="preserve">Das ist von dem Worte Gottes gesagt, und fragt Jemand, von welchem Worte Gottes das gesagt ist? Von keinem Worte besonders, sondern von allem Worte insgesamt; denn in dem Worte ist ein Geist, sein Geist, der Geist Gottes, Gott selber, und er bleibet wie er ist und seine Jahre nehmen kein Ende. </w:t>
      </w:r>
    </w:p>
    <w:p w14:paraId="1EE74A4B" w14:textId="77777777" w:rsidR="00585241" w:rsidRDefault="00585241" w:rsidP="00585241">
      <w:pPr>
        <w:pStyle w:val="StandardWeb"/>
      </w:pPr>
      <w:r>
        <w:t xml:space="preserve">Unsere Jahre nehmen ein Ende und Ein Jahr unseres Lebens hat heute wiederum sein Ende genommen und seinen Anfang bekommen. Wir sind heute als die, die heute eine bedeutende Strecke des Lebens zurückgelegt haben, welche die Länge unseres Lebens zugemessen ist, und wiederum als die, die heute eine bedeutende Strecke des Weges vor sich liegen sehen, dass sie ihn wieder durchwandern sollen. </w:t>
      </w:r>
    </w:p>
    <w:p w14:paraId="2A19F291" w14:textId="77777777" w:rsidR="00585241" w:rsidRDefault="00585241" w:rsidP="00585241">
      <w:pPr>
        <w:pStyle w:val="StandardWeb"/>
      </w:pPr>
      <w:r>
        <w:t xml:space="preserve">Blicken wir denn noch einmal hinein in die Vergangenheit, an der Hand der Frage: wer hat bis hierher geholfen? Wir selbst allein, wir waren es nicht, sondern die Hilfe des Herrn war es; bis hierher hat der Herr geholfen, und wissen wir, welche seine Hilfe war und wie sie es immer war in guten und in bösen Tagen, in Verlockungen zur Rechten und zur Linken, im Übermut und im Unmut, in der Freiheit und in der Knechtschaft, und in allen Fährlichkeiten </w:t>
      </w:r>
      <w:r>
        <w:lastRenderedPageBreak/>
        <w:t xml:space="preserve">des innern und des äußern Lebens, und wissen wir, dass sie es war, dass die Hilfe des Herrn es war, die den Fuß bewahrte, den Arm stärkte, die Brust fest machte gegen alle Anläufe der Widerwärtigkeit und das Haupt im Sonnenglanz erhielt, wenn auch der Fuß in Ungewittern wandelte, dann können wir die Vergangenheit nur abschließen mit dem Dank, der ihm gebührt. </w:t>
      </w:r>
    </w:p>
    <w:p w14:paraId="407B7DEA" w14:textId="77777777" w:rsidR="00585241" w:rsidRDefault="00585241" w:rsidP="00585241">
      <w:pPr>
        <w:pStyle w:val="StandardWeb"/>
      </w:pPr>
      <w:r>
        <w:t xml:space="preserve">Das ist die eine Seite unseres Tuns hier im Gotteshause: opfere dem Herrn Dank und bezahle dem Höchsten deine Gelübde, der dich gerettet hat aus großer Gefahr und ist dein Arm gewesen und deine Stärke, dein sicherer Hort und großer Schild. </w:t>
      </w:r>
    </w:p>
    <w:p w14:paraId="5C9A60A8" w14:textId="77777777" w:rsidR="00585241" w:rsidRDefault="00585241" w:rsidP="00585241">
      <w:pPr>
        <w:pStyle w:val="StandardWeb"/>
      </w:pPr>
      <w:r>
        <w:t xml:space="preserve">Und da hätten wir wohl genug zu tun, wollten wir ausreden allen den Dank, der ihm gebührt. Können wir denn nur zählen die Güte aller seiner Werke, die der Herr an uns getan hat, wie er reich gewesen ist im Geben und Vergeben, in der Weisheit und in der Langmut, womit er uns getragen in allen unseren Tagen. Nicht ausreden können wir es, aber hineinreden wollen wir es, auf dass es also ist, wie die Worte sagen: Lobe den Herrn, meine Seele, und vergiss nicht, was er dir Gutes getan hat. </w:t>
      </w:r>
    </w:p>
    <w:p w14:paraId="297B0764" w14:textId="77777777" w:rsidR="00585241" w:rsidRDefault="00585241" w:rsidP="00585241">
      <w:pPr>
        <w:pStyle w:val="StandardWeb"/>
      </w:pPr>
      <w:r>
        <w:t xml:space="preserve">Aber fortwandern sollen wir, fortwandern von einem Tag zum andern. Ein neues Jahr liegt vor uns, ob wir des Jahres letzten Tag auch sehen werden? Ein Ruhetag ist uns heute gegeben und ein Tag der Ruhe ist immer auch ein Tag der Sammlung, dass die Kräfte wieder gesammelt werden, dass der Mut wieder angefacht werde, dass der Eifer mit neuem Geiste wieder erfüllt werde. Was dazu geschehen muss, lassen wir uns das von einem Worte Gottes gesagt sein, welches wir als einen Wegweiser an den Eingang des Weges stellen, um damit den Weg zu richten, um die Steige desselben eben zu machen. Wir lesen dieses Wort in dem Evangelio des </w:t>
      </w:r>
    </w:p>
    <w:p w14:paraId="6FD7528E" w14:textId="77777777" w:rsidR="00585241" w:rsidRDefault="00585241" w:rsidP="00585241">
      <w:pPr>
        <w:pStyle w:val="StandardWeb"/>
      </w:pPr>
      <w:r>
        <w:t xml:space="preserve">Lucas 21, v. 36. </w:t>
      </w:r>
    </w:p>
    <w:p w14:paraId="3286F983" w14:textId="77777777" w:rsidR="00585241" w:rsidRDefault="00585241" w:rsidP="00585241">
      <w:pPr>
        <w:pStyle w:val="StandardWeb"/>
      </w:pPr>
      <w:r>
        <w:t xml:space="preserve">Und es ist nun nicht also, dass ihr euch Alle dafür haltet; es sei gut, wenn es so wäre, wie die Worte sprechen: Seid wacker allezeit, seid tüchtig allezeit, seid stark und mächtig allezeit und würdig zu entfliehen diesem Allem, was da geschehen soll, geschehen kann und geschehen wird, auf dass wir in Allem überwinden und von Keinem überwunden werden, ob es auch der letzte Feind des Lebens wäre. Haben wir Erfahrungen aus der vergangenen Zeit vor Augen und im Herzen, dann wissen wir auch den Kampf, den wir abermals werden zu kämpfen haben und der durch das ganze Leben hindurchgeht, und dass es darum gut sei, wacker zu sein und rüstig zu sein, wohl ausgerüstet zu sein mit Allem, um zu entziehen dem Allen, was geschehen wird und zu stehen vor des Menschen Sohn, ob unsere Zeit dann kommen wird zu stehen vor ihm als die, die da gekämpft haben den guten Kampf des Glaubens und sind nicht müde geworden. </w:t>
      </w:r>
    </w:p>
    <w:p w14:paraId="7F1EEE07" w14:textId="77777777" w:rsidR="00585241" w:rsidRDefault="00585241" w:rsidP="00585241">
      <w:pPr>
        <w:pStyle w:val="StandardWeb"/>
      </w:pPr>
      <w:r>
        <w:t xml:space="preserve">Seid wacker allezeit und betet und das Gebet ist es, welches so große Dinge tut, und wir lassen denn unseren Ausgang in die unbekannte Zeit, unseren Eingang in den wohlbekannten Kampf geschehen mit einem in unserer Betrachtung vorgelegten </w:t>
      </w:r>
    </w:p>
    <w:p w14:paraId="609E81C5" w14:textId="77777777" w:rsidR="00585241" w:rsidRDefault="00585241" w:rsidP="00585241">
      <w:pPr>
        <w:pStyle w:val="berschrift2"/>
      </w:pPr>
      <w:r>
        <w:t>Vaterunser.</w:t>
      </w:r>
    </w:p>
    <w:p w14:paraId="3BE54CE4" w14:textId="77777777" w:rsidR="00585241" w:rsidRDefault="00585241" w:rsidP="00585241">
      <w:pPr>
        <w:pStyle w:val="berschrift3"/>
      </w:pPr>
      <w:r>
        <w:t>I.</w:t>
      </w:r>
    </w:p>
    <w:p w14:paraId="66C39700" w14:textId="77777777" w:rsidR="00585241" w:rsidRDefault="00585241" w:rsidP="00585241">
      <w:pPr>
        <w:pStyle w:val="StandardWeb"/>
      </w:pPr>
      <w:r>
        <w:t xml:space="preserve">Auf der rechten Höhe des Lebens stehen, das räumet ihr ein, das müssen wir, um von da aus das rechte Ziel des Lebens stets vor Augen und im Herzen zu haben und das Gebet bewahrt uns auf der rechten Höhe des Lebens: </w:t>
      </w:r>
      <w:r>
        <w:rPr>
          <w:rStyle w:val="Fett"/>
          <w:rFonts w:eastAsiaTheme="majorEastAsia"/>
        </w:rPr>
        <w:t>Vaterunser der Du bist im Himmel.</w:t>
      </w:r>
      <w:r>
        <w:t xml:space="preserve"> Wir gehören nicht allein der Erde an, nein, wir gehören auch dem Himmel an, wir gehören nicht allein der </w:t>
      </w:r>
      <w:r>
        <w:lastRenderedPageBreak/>
        <w:t xml:space="preserve">Welt an, nein, wir gehören auch Gott an, wir sind Gottes Eigentum, wir sind göttlichen Geschlechts, unser Wandel soll im Himmel sein. Sind wir Erlöste, so sind wir auch frei geworden zu der schönen Freiheit der Kinder Gottes im Lichte; sind wir Versöhnte, so haben wir einen Gott im Himmel und er ist der rechte Vater über alles was da Kinder heißt im Himmel und auf Erden; unser Leben ist verborgen mit Christo in Gott; wir sehen sein Angesicht und es steht uns lebenslang vor Augen und im Herzen, wir schauen seine Freundlichkeit und seine Leutseligkeit und sie bewahrt uns im Lichte, auf dass wir auch im Lichte wandeln; wir sehen seinen Ernst und seine Güte, seinen Ernst an denen, die da fallen, und seine Güte an denen die in seiner Güte bleiben; wir wissen in ihn, welche wir sind, wir leben, wir weben und wir sind in ihm und stehen auf der rechten Höhe des Lebens. </w:t>
      </w:r>
    </w:p>
    <w:p w14:paraId="7884C279" w14:textId="77777777" w:rsidR="00585241" w:rsidRDefault="00585241" w:rsidP="00585241">
      <w:pPr>
        <w:pStyle w:val="StandardWeb"/>
      </w:pPr>
      <w:r>
        <w:t xml:space="preserve">Eine Zeit liegt vor uns und wir kennen sie nicht; wir wissen nicht einmal was heute ist, wie wollen wir wissen, was morgen sein wird. Wie eine Nacht liegt sie vor uns, aber wir dürfen sie nicht durchschlafen in der Trägheit des Geistes, die nicht bedenkt, was er tun soll; wir dürfen sie nicht durchträumen, in Täuschungen des Lebens, welche die Wahrheit aus den Augen rücken. Darum seid wacker allezeit, der Hüter Israels der schläft und schlummert nicht, vor ihm ist dunkle Nacht wie heller Tag, und das kommende Jahr gleich dem, das da war. Er weiß alle Dinge, er hat alle unsere Tage auf sein Buch geschrieben, ehe derselbigen noch einer war; er hat alle unsere Wege mit Weisheit gezogen, ehe wir noch den Fuß auf unseren Weg richteten; er hat Ziele gesetzt, wohin wir wandeln sollen, und hat uns vorgesteckt das Ziel der himmlischen Berufung, und wir bewahren dasselbige vor unseren Augen und im Herzen, und es kommt uns nimmer aus den Augen, es bleibt uns immer in unseren Wegen, wenn wir allezeit wacker sind und beten, ohn Unterlass beten: Vater unser, der Du bis im Himmel; das Gebet bewahrt uns auf der rechten Höhe des Lebens. </w:t>
      </w:r>
    </w:p>
    <w:p w14:paraId="1825963E" w14:textId="77777777" w:rsidR="00585241" w:rsidRDefault="00585241" w:rsidP="00585241">
      <w:pPr>
        <w:pStyle w:val="berschrift3"/>
      </w:pPr>
      <w:r>
        <w:t>II.</w:t>
      </w:r>
    </w:p>
    <w:p w14:paraId="75018CC8" w14:textId="77777777" w:rsidR="00585241" w:rsidRDefault="00585241" w:rsidP="00585241">
      <w:pPr>
        <w:pStyle w:val="StandardWeb"/>
      </w:pPr>
      <w:r>
        <w:t xml:space="preserve">In der rechten Arbeit des Lebens sein, das räumt ihr ein, ist für uns notwendig, und in der rechten Arbeit des Lebens bewahrt uns das Gebet: </w:t>
      </w:r>
      <w:r>
        <w:rPr>
          <w:rStyle w:val="Fett"/>
          <w:rFonts w:eastAsiaTheme="majorEastAsia"/>
        </w:rPr>
        <w:t>Geheiligt werde Dein Name</w:t>
      </w:r>
      <w:r>
        <w:t xml:space="preserve">; denn ich bin der Herr euer Gott, darum sollt ihr euch heiligen, denn ich bin heilig, dass ihr heilig seid in allem euren Wandel, jaget dem Guten nach. Auch begreifen wir es bald, dass wir nicht bloß essen um zu leben, und leben um zu essen, und um des Einen oder um des Andern willen die Arbeit unseres Lebens haben. Unser Ziel ist höher, darum unsere Arbeit auch tiefer, wir haben sie an unserem eigenen Herzen und an allen Kräften, die inwendig in unserm Leben sind, auf dass sie wachsen in dem der heilig ist, dass sie zunehmen in der Wahrheit, dass sie rein werden in der Liebe, dass sie christliche werden in Christo und göttlich in Gott. Und diese Arbeit hört nimmer auf, sie kehret immer wieder. Wir sind noch nicht, was wir sein sollen, die Sünde klebt uns immer an und dass „noch fern vom Ziele“ sehen wir am allermehrsten dann, wenn wir das Ziel selber vor Augen haben, welches heißt: ihr sollt heilig sein, denn ich bin heilig, ihr sollt vollkommen sein, wie der Vater im Himmel vollkommen ist. </w:t>
      </w:r>
    </w:p>
    <w:p w14:paraId="5782C0B4" w14:textId="77777777" w:rsidR="00585241" w:rsidRDefault="00585241" w:rsidP="00585241">
      <w:pPr>
        <w:pStyle w:val="StandardWeb"/>
      </w:pPr>
      <w:r>
        <w:t xml:space="preserve">Eine neue Zeit für diese Arbeit liegt wieder vor uns, erkennen wir sie und unseren Beruf in ihr. Der Beruf bleibt, ob wir ihn kennen oder nicht kennen, die Zeit kommt, ob sie günstig oder ungünstig ist. Viele nennen sie eine aufwachende Zeit, Andere eine einschlafende Zeit, Viele nennen sie eine fortschreitende, Andere eine rückschreitende Zeit. Und freilich ein Stillstand ist nicht möglich, weder in der Zeit noch im Leben, sie schreitet fort und das Leben in ihr, und wieder kommt die Arbeit. Sorgen wir, dass sie die rechte Arbeit sei, keine vergebliche, keine unnütze, keine unnötige Arbeit, welche die Kräfte verzehrt im Dienste der Eitelkeit und des vergänglichen Wesens, welche das Leben trennt und die von einander trennt, die da berufen sind in einer Gemeinschaft zu sein; welche Freude sucht und Traurigkeit findet, welche auf Lohn hofft und keinen andern Lohn findet, als die Traurigkeit der Welt, </w:t>
      </w:r>
      <w:r>
        <w:lastRenderedPageBreak/>
        <w:t xml:space="preserve">welche der Tod wirket. Nein, in der rechten Arbeit muss die Zeit uns finden, wachsam und wacker und eifrig, dass der Name Gottes, der an ihm selber heilig ist, auch bei uns geheiligt werde, und in allen Gedanken und Sinnen des Herzens, in allem Wollen und Vollbringen des Guten, in allem dem was lieblich ist und wohllautet, in allem dem was ein Lob und eine Tugend ist, dass wir ihm nachjagen, und wir werden es, wenn wir allezeit wacker sind und beten und ohne Unterlass beten: geheiligt werde Dein Name; das Gebet bewahret uns in der rechten Arbeit des Lebens. </w:t>
      </w:r>
    </w:p>
    <w:p w14:paraId="4E279088" w14:textId="77777777" w:rsidR="00585241" w:rsidRDefault="00585241" w:rsidP="00585241">
      <w:pPr>
        <w:pStyle w:val="berschrift3"/>
      </w:pPr>
      <w:r>
        <w:t>III.</w:t>
      </w:r>
    </w:p>
    <w:p w14:paraId="5EE094C2" w14:textId="77777777" w:rsidR="00585241" w:rsidRDefault="00585241" w:rsidP="00585241">
      <w:pPr>
        <w:pStyle w:val="StandardWeb"/>
      </w:pPr>
      <w:r>
        <w:t xml:space="preserve">In dem rechten Begehren und Verlangen des Lebens zu bleiben, haltet ihr nicht für überflüssig und wir bleiben in dem rechten Verlangen des Lebens, wenn wir beten: </w:t>
      </w:r>
      <w:r>
        <w:rPr>
          <w:rStyle w:val="Fett"/>
          <w:rFonts w:eastAsiaTheme="majorEastAsia"/>
        </w:rPr>
        <w:t>Dein Reich komme zu uns</w:t>
      </w:r>
      <w:r>
        <w:t xml:space="preserve">. Sammelt der Jahreswechsel gern die Sorgen des vergangenen Lebens, so zerstreuet er sie auch ebenso gerne in der Zukunft schöneren Erwartungen, wie Vieles das alte Jahr aufgebürdet hat und wie Vieles es unerfüllt gelassen hat, das soll das neue Jahr abnehmen und erfüllen, Neujahrswünsche sind allgemein, sie gehen vom Munde zum Munde, vom Herzen zum Herzen, sie sind des Jahreswechsel erste Gedanken, ihr Recht und ihre Pflicht. Wissen wir aber auch, was wir begehren, was wir verlangen und was wir wünschen? An eitlen Wünschen ist das Leben reich; es gleicht dem Wanderer, der jede Blume pflücken will, die am Wege steht, und achtet nicht der Dornen, die unter den Füßen sind, oder des Ziels, ob es sich auch aus den Augen verliert. Was wünscht nicht das menschliche Herz, vor welchem das Leben noch ausgebreitet liegt in der Welt und ihrer Herrlichkeit, und welches sich in seiner Eitelkeit um vieler Entbehrungen wegen berechtigt hält, immer neue Erwartungen für die Zukunft aufzuhäufen, ob sie erfüllet werden. </w:t>
      </w:r>
    </w:p>
    <w:p w14:paraId="68B7D122" w14:textId="77777777" w:rsidR="00585241" w:rsidRDefault="00585241" w:rsidP="00585241">
      <w:pPr>
        <w:pStyle w:val="StandardWeb"/>
      </w:pPr>
      <w:r>
        <w:t xml:space="preserve">Eine neue Zeit liegt vor uns, ein neues Jahr, und wider unsere Natur sind die Wünsche nicht, es möge das bisher Ertragene abgenommen und die schwere Last erleichtert werden, es möge das Kranke gesund und das Schwache stark werden, es möge das Verlorene wiedergefunden und das Zerfallene wieder ausgeglichen werden und Allen geöffnet sein ein angenehmes Jahr. Hüten wir uns; viele Wünsche, heißt es, sind das Grab der Zufriedenheit, und wollen wir denn selbst dieses Gab uns gaben und nicht vielmehr dasselbige zuwerfen mit dem rechten Verlangen, mit dem rechten Begehren: Dein Reich komme zu uns. Größeres und Umfangreicheres wünschen können wir nicht, denn im Reich Gottes ist Alles, Alles ist euer heißt es da. Es besteht nicht in Worten,, sondern es besteht in der Kraft, und wo Kraft ist, da ist Mut, und wo Mut ist, da ist Freudigkeit, und wo Freudigkeit ist, da ist im Herzen Leben und volle Genüge. Die Heiligen des Höchsten, heißt es, sie werden das Reich Gottes einnehmen, und sie werden es immer und ewiglich besitzen; es ist unvergänglich, und unvergänglich sind die, welche das Bürgerrecht in diesem Reiche haben. Trachtet am ersten nach dem Reiche Gottes und seiner Gerechtigkeit, so wird euch alles Übrige von selbst zufallen, wiegt denn diese Verheißung nicht leicht alle Arbeit auf und die Frucht der Zukunft, die Mühe, den Baum zu pflanzen? Denken wir jedoch nicht allein an Zukünftiges, das Reich Gottes ist gegenwärtig, es wohnt in jedem Herzen, in welchem der Geist Gottes ist. Ich gebe euch das Reich, ich habe es euch beschieden, gleichwie mir es mein Vater beschieden hat, so spricht der, der es aufgerichtet hat und durch seinen Geist es aufrichtet in allen Denen, die ihn darum bitten. Nehmen wir es, und anstatt mit vielem Begehren und Verlangen das Herz zu erfüllen, das doch unerfüllt bleibt und bleiben muss, legen wir in dieses eine Begehren hinein, die ganze Seele, das ganze Herz, das ganze Gemüt und alle Kräfte, auf dass wir in dem Reiche Gottes zu Hause sind, wie in unserem Hause und lieber noch, als in unserem Hause. Da kann Mangel sein und Not und Jammer und Schmerz, im Reiche Gottes ist das Alles nicht, darin ist Friede und Freude und Gerechtigkeit, darin ist Weisheit und Wahrheit und rechtschaffenes Wesen, darin ist Liebe und Leben und volle Genüge. Darum seid wacker </w:t>
      </w:r>
      <w:r>
        <w:lastRenderedPageBreak/>
        <w:t xml:space="preserve">allezeit und betet, betet ohne Unterlass Dein Reich komme zu uns; das Gebet bewahret uns im rechten Begehren des Lebens. </w:t>
      </w:r>
    </w:p>
    <w:p w14:paraId="6EDEEC73" w14:textId="77777777" w:rsidR="00585241" w:rsidRDefault="00585241" w:rsidP="00585241">
      <w:pPr>
        <w:pStyle w:val="berschrift3"/>
      </w:pPr>
      <w:r>
        <w:t>IV.</w:t>
      </w:r>
    </w:p>
    <w:p w14:paraId="7921F594" w14:textId="77777777" w:rsidR="00585241" w:rsidRDefault="00585241" w:rsidP="00585241">
      <w:pPr>
        <w:pStyle w:val="StandardWeb"/>
      </w:pPr>
      <w:r>
        <w:t xml:space="preserve">Und nicht am Faden unserer Wünsche geht der Weg durchs Leben hin, wir werden Vieles auch erdulden müssen, Ergebung ist notwendig und das Gebet bewahret uns in der rechten Ergebung: </w:t>
      </w:r>
      <w:r>
        <w:rPr>
          <w:rStyle w:val="Fett"/>
          <w:rFonts w:eastAsiaTheme="majorEastAsia"/>
        </w:rPr>
        <w:t>Dein Wille geschehe wie im Himmel also auch auf Erden.</w:t>
      </w:r>
      <w:r>
        <w:t xml:space="preserve"> Wir hatten es ja nicht Macht und werden es darum auch nicht haben, das Leben zu bewahren, dass es von keiner Anfechtung angefochten werde. Der Faden unserer Wünsche zerreißt oft und leicht, ebenso oft durch unsere Torheit, die das Rechte nicht sieht, als durch die Weisheit Gottes, die das Rechte allezeit ersieht. Wollen wir darüber etwa zürnen, um das Herz zu erleichtern, klagen, um die Gewohnheit mit zu machen, seufzen, um das Herz zu beschweren, wollen wir uns darin ergeben, bloß weil wir müssen, und die Freiheit darbringen zu einem Opfer der Knechtschaft, oder wollen wir das Unvermeidliche nicht lieber vermeiden, da wir es doch vermeiden können. Wir denken dabei nicht an die Gleichgültigkeit, die Alles über sich ergehen lässt, oder an den Leichtsinn, der sich über alles hinwegsetzt. Beide Waffen sind stumpf und ohne Ruhm für den, der sie führet. Aber es gibt eine Ergebung, die nicht Schwachheit ist, sondern Kraft, welche das Leben nicht unterdrückt, sondern erhebt, die nicht zürnt, sondern schweigt, die nicht klagt, sondern rühmt, die nicht seufzet, sondern frei aufatmet in der Kraft des Herrn und in der Macht seiner Stärke. So demütigt euch nun, heißt es, unter die gewaltige Hand Gottes, auf dass er euch erhöhe zu seiner Zeit, und seine Hand ist gewaltiger, als unser Arm, seine Weisheit ist größer, als unsere Torheit, seine Wege sind nicht unsere Wege, und seine Gedanken sind nicht unsere Gedanken, sein Wille geschieht im Himmel alle Zeit, von ihm selber, denn er ändert in seinem Sinn und in seiner Weisheit nichts, und von allen, die im Himmel sind, die seinen Willen tun und dem Vater im Himmel loben und preisen, da ist lauter Ordnung, da ist Freude die Fülle und liebliches Wesen zu seiner Rechten ewiglich. </w:t>
      </w:r>
    </w:p>
    <w:p w14:paraId="26D72E12" w14:textId="77777777" w:rsidR="00585241" w:rsidRDefault="00585241" w:rsidP="00585241">
      <w:pPr>
        <w:pStyle w:val="StandardWeb"/>
      </w:pPr>
      <w:r>
        <w:t xml:space="preserve">Und auf Erden? Nun eine neue Zeit liegt wieder vor uns, ein neues Jahr. Fragen wir, was es uns geben, und was es uns nehmen wird, was es uns aufzwingen und was es uns entreißen wird, was es uns aus dem Wege räumen und was es uns in den Weg hineinwerfen wird? Mit der Widerwärtigkeit jedenfalls werden wir zu kämpfen haben, mit der aus der Natur, die in uns ist, und mit der aus der Natur, die um uns ist, denn wir haben nicht allein zu kämpfen mit Fleisch und Blut, sondern auch mit den Fürsten und Gewaltigen dieser Welt, die in der Finsternis der Welt herrschen, mit den bösen Geistern unter dem Himmel. Lassen wir uns denn in der rechten Ergebung willig, stark und wacker finden, dass sein Wille, der da geschieht im Himmel/ auch von uns geschehe auf Erden, dass wir allen bösen Rat und Willen brechen und das unsere liebste Speis sein lassen zu tun den Willen des Vaters im Himmel, auf dass seine Gedanken unsere Gedanken werden und seine Wege unsere Wege sind, seine Gerechtigkeit unser Wandel und sein Wort ein Licht auf unserem Wege und eine Leuchte unseres Fußes. Und dann wird uns auch die Kraft nicht mangeln, die in der Anfechtung nicht verzagt, die in der Widerwärtigkeit nicht klagt, die in der Trübsal nicht matt wird, und in den Schmerzen nicht unterliegt; wir werden dann geben, was Gott gibt, wir werden dann nehmen, was Gott nimmt, und erfahren, was es heißt: seine Gedanken und Wege sind so viel höher, als der Himmel höher ist, als die Erde. Darum seid wacker allezeit, und betet, betet ohne Unterlass: Dein Wille geschehe wie im Himmel, also auch auf Erden; das Gebet bewahret uns in der rechten Ergebung des Lebens. </w:t>
      </w:r>
    </w:p>
    <w:p w14:paraId="280F3365" w14:textId="77777777" w:rsidR="00585241" w:rsidRDefault="00585241" w:rsidP="00585241">
      <w:pPr>
        <w:pStyle w:val="berschrift3"/>
      </w:pPr>
      <w:r>
        <w:lastRenderedPageBreak/>
        <w:t>V.</w:t>
      </w:r>
    </w:p>
    <w:p w14:paraId="6A336EC6" w14:textId="77777777" w:rsidR="00585241" w:rsidRDefault="00585241" w:rsidP="00585241">
      <w:pPr>
        <w:pStyle w:val="StandardWeb"/>
      </w:pPr>
      <w:r>
        <w:t xml:space="preserve">Begegnen wir auch der Sorge, die uns entgegenkommt, die zahlreich uns entgegenkommen, dass wir nicht von ihnen überschüttet werden, sondern dass wir bleiben in der rechten Sorge, und das Gebet tut es, es bewahrt das Leben in der </w:t>
      </w:r>
      <w:r>
        <w:rPr>
          <w:rStyle w:val="Fett"/>
          <w:rFonts w:eastAsiaTheme="majorEastAsia"/>
        </w:rPr>
        <w:t>rechten Sorge: Unser täglich Brod gib uns heute.</w:t>
      </w:r>
      <w:r>
        <w:t xml:space="preserve"> Die tägliche Sorge um das Tägliche, um das tägliche Brod und um Alles, was zu des Lebens und Leibes Nahrung und Notdurft erforderlich ist, wir wissen, wie schwer diese auf dem Herzen liegt, gedenken wir nur der vergangenen Tage. Wie manches Herz ist schwer bedrückt gewesen von der Last und Bürde der teuren Zeit, und gleitet sie heute vom Herzen ab, so wälzet sie schon wieder auf das Herz der morgende Tag. So ist es, ein Tag sagt es dem andern und eine Nacht verkündigt es der andern, und ein Jahr weiset diese Sorge in das andere hinüber. </w:t>
      </w:r>
    </w:p>
    <w:p w14:paraId="522D8DE7" w14:textId="77777777" w:rsidR="00585241" w:rsidRDefault="00585241" w:rsidP="00585241">
      <w:pPr>
        <w:pStyle w:val="StandardWeb"/>
      </w:pPr>
      <w:r>
        <w:t xml:space="preserve">Aber stehen wir auch nur in der rechten Sorge, mit der rechten Weisheit in ihr, und mit der rechten Kraft in ihr? Wir wissen, wie wir sind, wir wissen, wie Menschen sind. Etliche tun in ihr zuviel und bringen nicht allein des morgenden Tages, sondern auch des ganzen Jahres Sorgen über sich zusammen, wie eine schwere Wolke, die über ihrem Haupte hängt, und Etliche tun der Sache zu wenig und fahren mit leichtem Sinn, mit Leichtsinn über die Plage des heutigen Tages dahin, um nimmer eine zu haben. Gehen jene in ihrer Sorge unter, so gehen diese unter in ihrer Sorglosigkeit. </w:t>
      </w:r>
    </w:p>
    <w:p w14:paraId="38A9A6F1" w14:textId="77777777" w:rsidR="00585241" w:rsidRDefault="00585241" w:rsidP="00585241">
      <w:pPr>
        <w:pStyle w:val="StandardWeb"/>
      </w:pPr>
      <w:r>
        <w:t xml:space="preserve">Die rechte Sorge, welche sie ist? Einmal, wir haben sie nicht allein, wir haben sie alle miteinander, und sodann, wir haben sie Alle und ein Jeglicher mit Gott. Alle eure Sorgen werft auf Gott, er sorgt für euch, so heißt es, und hätten wir diese Erfahrung noch niemals gemacht, wir hätten umsonst dann gelebt. Nicht allein die Schrift redet so, nein, auch das Leben redet also, auch hier sagt ein Tag es dem andern: es ist des Herrn Werk und seine Güte höret nicht auf; er speiset Alles, was da lebet auf Erden mit Wohlgefallen. Sorgen wir nur weniger um das Viele, was überflüssig ist, und mehr um das Wenige, was ausreichend ist, und er lässt von dem Worte seiner Verheißung nicht: es soll nicht aufhören Samen und Ernte, und er bewahret den Tag zur Arbeit und die Nacht zur Ruhe und Erquickung der matten und der müden Glieder. Werfen wir nur das Vertrauen nicht weg, denn es hat eine große Belohnung; es macht die Sorge von der Sorge frei und gibt der Zukunft die Bürgschaft der Vergangenheit; es gibt der Arbeit ihre Ernte und der Barmherzigkeit ihre Saat und vom Himmel Regen und fruchtbare Zeiten. Darum seid wacker allezeit und betet, betet ohne Unterlass: Unser täglich Brot gib uns heute! Das Gebet bewahret in der rechten Sorge des Lebens. </w:t>
      </w:r>
    </w:p>
    <w:p w14:paraId="5F764517" w14:textId="77777777" w:rsidR="00585241" w:rsidRDefault="00585241" w:rsidP="00585241">
      <w:pPr>
        <w:pStyle w:val="berschrift3"/>
      </w:pPr>
      <w:r>
        <w:t>VI.</w:t>
      </w:r>
    </w:p>
    <w:p w14:paraId="57455F84" w14:textId="77777777" w:rsidR="00585241" w:rsidRDefault="00585241" w:rsidP="00585241">
      <w:pPr>
        <w:pStyle w:val="StandardWeb"/>
      </w:pPr>
      <w:r>
        <w:t xml:space="preserve">Diese Sorge ist eine gemeinschaftliche; aber befinden wir uns auch nur in der Gemeinschaft? Das Gebot bewahret uns in der </w:t>
      </w:r>
      <w:r>
        <w:rPr>
          <w:rStyle w:val="Fett"/>
          <w:rFonts w:eastAsiaTheme="majorEastAsia"/>
        </w:rPr>
        <w:t>rechten Gemeinschaft: Vergib uns unsere Schuld, wie wir vergeben unseren Schuldigern.</w:t>
      </w:r>
      <w:r>
        <w:t xml:space="preserve"> Und was trennt uns denn, was trennt Menschen von einander also, dass auf dem Gebiete des Lebens wie Worte so reichlich sind von Hader und Zank und Zwietracht und Streit und Uneinigkeit. Es ist die Kurzsichtigkeit, da Jeder nur sieht auf seinen eigenen Weg; es ist die Beschränktheit, da Jeder nur sieht auf das Eigne und nicht auf das, was des Andern ist; es ist die Eitelkeit, da Einer den Andern für niedriger hält, als sich selber; es ist der Eigennutz, da Einer dem Andern nicht einmal das lässt, was sein ist; es ist die Torheit, welche nach Schaden trachtet, während sie dem Vorteile nachjagt. Aber wir gehen nicht bloß neben einander her auf dem Wege des Lebens, wir sollen auch mit einander gehen, Einer des Andern Hilfe sein, wie Glieder unter einander zusammengefügt, fest in einem Sinn und in einem Geiste. </w:t>
      </w:r>
    </w:p>
    <w:p w14:paraId="1B6E34D4" w14:textId="77777777" w:rsidR="00585241" w:rsidRDefault="00585241" w:rsidP="00585241">
      <w:pPr>
        <w:pStyle w:val="StandardWeb"/>
      </w:pPr>
      <w:r>
        <w:lastRenderedPageBreak/>
        <w:t xml:space="preserve">Eine neue Zeit beginnt, ein neues Jahr, das ist uns allen gemeinschaftlich, aber die Gemeinschaft tut es nicht; wir wissen doch wie bald sich ein jeder zerstreut in das Seine, und wie das neue Jahr doch immer das alte bleibt, wenn nicht das alte aufhört und Alles neu wird. </w:t>
      </w:r>
    </w:p>
    <w:p w14:paraId="6DED75BD" w14:textId="77777777" w:rsidR="00585241" w:rsidRDefault="00585241" w:rsidP="00585241">
      <w:pPr>
        <w:pStyle w:val="StandardWeb"/>
      </w:pPr>
      <w:r>
        <w:t xml:space="preserve">Die Zeit des Jahreswechsels ist die Zeit der allgemeinen Abrechnung, darum vergesset auch die Abrechnung mit Gott nicht. Er stellet auch seine Rechnung uns, er schreibt sie in das Herz und das Gewissen ein. Lies da und übersehe keinen Titel vom Gesetz, ob auch Alles erfüllt ist; durchstreiche die Rechnung nicht, denn wer seine Missetat leugnet, dem wird es nicht gelingen; sein nur ist es, die Sünden zu vergeben, wer sie bekennt, der wird Barmherzigkeit empfahen; vergib uns unsre Schuld, das tilgt die Schuld, das löscht aus, was auf dem Buche geschrieben stehet und lässt immer wieder neu werden die Freundlichkeit Gottes des Heilandes, dass wir fröhlich sind in seiner Liebe und uns freuen seiner Herrlichkeit und seiner Gnade. </w:t>
      </w:r>
    </w:p>
    <w:p w14:paraId="49CAD3DD" w14:textId="77777777" w:rsidR="00585241" w:rsidRDefault="00585241" w:rsidP="00585241">
      <w:pPr>
        <w:pStyle w:val="StandardWeb"/>
      </w:pPr>
      <w:r>
        <w:t xml:space="preserve">Und wo die Liebe Gottes im Herzen ist, da ist der Hass der Brüder nicht, da ist Schulderlassung und Vergebung, da gleicht das Ungleiche sich aus, und das Getrennte kommt wieder zusammen, da reichen sie einander die Hand, da öffnen sie einander das Herz, da schwindet die Zwietracht, da weicht der Groll, da ist die Liebe Alles in Allem, das Band der Eintracht und des Friedens, die rechte Gemeinschaft unter einander. Darum seid wacker allezeit und betet, betet ohn Unterlass: vergib uns unsere Schuld, wie wir vergeben unseren Schuldigern; - das Gebet bewahret uns in der rechten Gemeinschaft. </w:t>
      </w:r>
    </w:p>
    <w:p w14:paraId="052E9709" w14:textId="77777777" w:rsidR="00585241" w:rsidRDefault="00585241" w:rsidP="00585241">
      <w:pPr>
        <w:pStyle w:val="berschrift3"/>
      </w:pPr>
      <w:r>
        <w:t>VII.</w:t>
      </w:r>
    </w:p>
    <w:p w14:paraId="6764EE43" w14:textId="77777777" w:rsidR="00585241" w:rsidRDefault="00585241" w:rsidP="00585241">
      <w:pPr>
        <w:pStyle w:val="StandardWeb"/>
      </w:pPr>
      <w:r>
        <w:t xml:space="preserve">Und die Gemeinschaft macht stark, und Stärke der Kraft bedürfen wir, denn wir ziehen hinaus in den Kampf und das Gebet bewahret uns in dem </w:t>
      </w:r>
      <w:r>
        <w:rPr>
          <w:rStyle w:val="Fett"/>
          <w:rFonts w:eastAsiaTheme="majorEastAsia"/>
        </w:rPr>
        <w:t>rechten Kampf</w:t>
      </w:r>
      <w:r>
        <w:t xml:space="preserve"> des Lebens: </w:t>
      </w:r>
      <w:r>
        <w:rPr>
          <w:rStyle w:val="Fett"/>
          <w:rFonts w:eastAsiaTheme="majorEastAsia"/>
        </w:rPr>
        <w:t>führe uns nicht in Versuchung, sondern erlöse uns von dem Übel.</w:t>
      </w:r>
      <w:r>
        <w:t xml:space="preserve"> Von welchem Übel? Denkt da nicht ein Jeder an das Seine, der an das, der an jenes Übel des Leibes, der an das, der an jenes Übel der Zeit. Da ist Krankheit und Schwachheit, da ist Mangel und Not, die Sorgen gehen immer dem Leben zur Seite; fragt nur die vergangenen Tage, sie sagen es und wissen von dem Kampf zu reden, der gekämpft ist; aber wer da kämpft, der sehe auch wohl zu, dass er recht kämpfe. Und wogegen denn? Gegen das Übel, und die Versuchung ist das Übel, das inwendig im Herzen liegt. Ein Jeder wird versucht, wenn er von seiner eigenen Lust gereizt und gelockt wird, darnach, wenn sie empfängt, gebiert sie die Sünde und die Sünde den Tod, das Übel, welches den Frieden aus dem Herzen nimmt, und den Frieden mit Gott nicht bei dem Herzen bleiben lässt und die Freudigkeit in Gott nicht in dem Herzen sein lässt; das Übel, welches die Gewissen verwirrt und eine Last auf sie wirft, die sie nicht von sich werfen können; das Übel, welches die Hoffnung austilgt und tötet den Keim des Lebens, der in das ewige Leben hineinwächst. </w:t>
      </w:r>
    </w:p>
    <w:p w14:paraId="261570CF" w14:textId="77777777" w:rsidR="00585241" w:rsidRDefault="00585241" w:rsidP="00585241">
      <w:pPr>
        <w:pStyle w:val="StandardWeb"/>
      </w:pPr>
      <w:r>
        <w:t xml:space="preserve">Eine neue Zeit beginnt, ein neues Jahr und in demselben derselbe Kampf mit der Versuchung. Wer ihn gekämpft hat, der kennt ihn, denn er kennt sich und weiß, was im Herzen ist, die Lust, die, wenn sie empfängt, die Sünde gebiert. Und an Empfängnis wird's nicht fehlen. Wird die Welt weltlicher und das Fleisch fleischlicher und die Zeit eitler, hingegeben in den Dienst der Eitelkeit und des vergänglichen Wesens, dann kann's an Verführungen nicht fehlen und der Hilfe bedürfen wir und nur von oben kommt sie. Gott versuchet Niemanden zum Bösen, er macht, dass die Versuchung solch ein Ende gewinne, dass wir sie können ertragen; rufe mich an in der Not und ich will dich erretten und du sollst meinen Namen preisen; mit ihm können wir Taten tun, mit ihm widerstehen dem Kampfe der Versuchung, mit ihm den Sieg behalten, und einen rechtschaffenen Wandel, und ein gutes Gewissen, und einen starken Geist, der da fortschreitet von einem Siege zum andern Siege, zum Frieden, der höher ist als </w:t>
      </w:r>
      <w:r>
        <w:lastRenderedPageBreak/>
        <w:t xml:space="preserve">alle Vernunft. Darum seid wacker allezeit und betet, betet ohn Unterlass: führe uns nicht in Versuchung, sondern erlöse uns von dem Übel; das Gebet bewahret uns im rechten Kampfe des Lebens. </w:t>
      </w:r>
    </w:p>
    <w:p w14:paraId="1F958154" w14:textId="77777777" w:rsidR="00585241" w:rsidRDefault="00585241" w:rsidP="00585241">
      <w:pPr>
        <w:pStyle w:val="berschrift3"/>
      </w:pPr>
      <w:r>
        <w:t>VIII.</w:t>
      </w:r>
    </w:p>
    <w:p w14:paraId="458F3BF9" w14:textId="77777777" w:rsidR="00585241" w:rsidRDefault="00585241" w:rsidP="00585241">
      <w:pPr>
        <w:pStyle w:val="StandardWeb"/>
      </w:pPr>
      <w:r>
        <w:t xml:space="preserve">Und ist Gott für uns, wer will wider uns sein. Er gibt die Zeit und ist ein Herr der Zeit und lenket Alles in ihr nach seinem Wohlgefallen. Da kommt nichts, was nicht von ihm kommt, da geschieht nichts, was nicht durch ihn geschieht. Er zählt die Jahre zu und ab und hat alle unsere Tage auf sein Buch geschrieben, ehe noch derselbigen einer war. Fürchten wir daher nichts, er will den Tod des Sünders nicht, sondern will dass er lebe, und in seiner Macht steht es, der Kürze unsers Lebens hinzuzumessen die Länge des ewigen Lebens, denn seine Jahre nehmen kein Ende und seine Liebe höret nicht auf. Sorgen wir nur in der Vergänglichkeit unserer Jahre, dass wir uns auch halten alle Zeit auf der rechten Höhe des Lebens, als die Kinder Gottes im Himmel, dass wir bleiben in der rechten Arbeit, in dem rechten Begehren und in der rechten Ergebung des Lebens, dass wir bleiben in der rechten Sorge, in der rechten Gemeinschaft, und in dem rechten Kampf des Lebens und nicht müde werden zu kämpfen den guten Kampf des Glaubens, um zu entfliehen dem Allen, was geschehen soll und was geschehen wird, um würdig zu sein, zu stehen vor des Menschen Sohn ob unsere Zeit dann kommen wird. Wir stellen es ihm anheim, wir stellen es Dir anheim, Vater unser, der Du bist im Himmel; </w:t>
      </w:r>
      <w:r>
        <w:rPr>
          <w:rStyle w:val="Fett"/>
          <w:rFonts w:eastAsiaTheme="majorEastAsia"/>
        </w:rPr>
        <w:t>denn Dein ist das Reich, und die Kraft und die Herrlichkeit in Ewigkeit. Amen.</w:t>
      </w:r>
      <w:r>
        <w:t xml:space="preserve"> </w:t>
      </w:r>
    </w:p>
    <w:p w14:paraId="22FC8BBC" w14:textId="77777777" w:rsidR="00585241" w:rsidRDefault="00585241" w:rsidP="00585241">
      <w:pPr>
        <w:pStyle w:val="berschrift1"/>
      </w:pPr>
      <w:r>
        <w:t>Burger, Carl Heinrich August von - Am Neujahrstag 1849.</w:t>
      </w:r>
    </w:p>
    <w:p w14:paraId="4D8981B0" w14:textId="77777777" w:rsidR="00585241" w:rsidRDefault="00585241" w:rsidP="00585241">
      <w:pPr>
        <w:pStyle w:val="StandardWeb"/>
      </w:pPr>
      <w:r>
        <w:t>Text. Ps. 126.</w:t>
      </w:r>
      <w:r>
        <w:br/>
      </w:r>
      <w:r>
        <w:rPr>
          <w:rStyle w:val="Fett"/>
          <w:rFonts w:eastAsiaTheme="majorEastAsia"/>
        </w:rPr>
        <w:t>Ein Lied im höheren Chor: Wenn der Herr die Gefangenen Zions erlösen wird, so werden wir sein wie die Träumenden. Dann wird unser Mund voll Lachens und unsere Zunge voll Rühmens sein. Da wird man sagen unter den Heiden: Der Herr hat Großes an ihnen getan; der Herr hat Großes an uns getan; des sind wir fröhlich. Herr, wende unser Gefängnis, wie du die Wasser gegen Mittag trocknest. Die mit Tränen säen, werden mit Freuden ernten. Sie gehen hin und weinen, und tragen edlen Samen, und kommen mit Freuden, und bringen ihre Garben.</w:t>
      </w:r>
      <w:r>
        <w:t xml:space="preserve"> </w:t>
      </w:r>
    </w:p>
    <w:p w14:paraId="2F412756" w14:textId="77777777" w:rsidR="00585241" w:rsidRDefault="00585241" w:rsidP="00585241">
      <w:pPr>
        <w:pStyle w:val="StandardWeb"/>
      </w:pPr>
      <w:r>
        <w:t xml:space="preserve">Durch Gottes Gnadenhand behütet und beschirmt und von Seiner Huld getragen stehen wir heute an dem Morgen eines neu uns aufgegangenen Jahres. Ein Jahr, desgleichen wir noch keines erlebt hatten, unerschöpflich bis in seine letzten Stunden an immer neuen Verwicklungen und Sorgen, liegt hinter uns. Was es uns gebracht hat und was nicht, wird der Tag offenbaren (1. Kor. 3, 13). Aber vorwärts, nicht rückwärts streckt sich heute unser Blick. Was haben wir vom neuen Jahre zu hoffen, was zu fürchten? - Wer ist, der hierauf Antwort geben könnte! Mich wenigstens gelüstet nicht darüber ein Prophet zu sein von dieser Stätte. Ich danke meinem Gott, dass ich so viel weiß: Er wird es versehen! und dass ich nicht nach Menschenwitz und Weisheit, die von gestern her ist, sondern von Seinen ewigen Heils- und Friedensgedanken die Welt und all ihr Tun und Lassen bestimmet und nach festem Plan geleitet sehe. Darum überlassen wir es denen, die daran Freude finden, heute über Krieg und Frieden und dergleichen, was sie selbst nicht wissen, Gedanken und Aussichten sich zu bilden oder auszusprechen, und auf das Werdende nach ihrem Urteil über das Gewordene zu schließen. Die Kirche Gottes hat festeren Boden unter ihren Füßen; sie hat gewissere Zuversicht und bessere Bürgschaft für das, was ihr verheißen ist, als menschliche Vermutungen und Hoffnungsträume; und diese Kirche Gottes begreifet und beschließt ja in sich das Edelste und Beste, was ein Christ hat: seines Geistes Leben, seines Herzens Schatz </w:t>
      </w:r>
      <w:r>
        <w:lastRenderedPageBreak/>
        <w:t xml:space="preserve">und Kleinod. So mache dich auf, du Gemeinde Gottes! tritt einher in deiner Würde! wirf hinter dich die kleinlichen Bekümmernisse, die armseligen Notbehelfe, an denen der Andern Herz und Hoffnung klebet! Dein Teil hat Gott in Händen und Er wird dir's geben, und von diesem deinem Teil und Erbe gilt ja das Wort, dass denen, die es haben, auch Alles andre, was sie nicht entraten können, von selbst zufallen werde. Erhebe dich darum zu freudiger Zuversicht in deinem Gott! Sorge nicht und verzage nicht! sei wohlgemut in deinem Heiland, deinem Herrn und Haupte und verklärten Bruder! Mit Christo tritt ins neue Jahr; Sein Name wandelt Alles dir in Segen; in Ihm sind alle Gottes - Verheißungen auch für dich Ja und Amen; und auf den Boden dieser Verheißungen wünsche ich mich heute samt euch zu stellen. Darum habe ich den Text gewählt, den ich gelesen habe, und ziehe darauf den Schlusssatz, welchen der Apostel im Brief an die Hebräer ausspricht (4, 9): </w:t>
      </w:r>
    </w:p>
    <w:p w14:paraId="718EE562" w14:textId="77777777" w:rsidR="00585241" w:rsidRDefault="00585241" w:rsidP="00585241">
      <w:pPr>
        <w:pStyle w:val="StandardWeb"/>
      </w:pPr>
      <w:r>
        <w:rPr>
          <w:rStyle w:val="Fett"/>
          <w:rFonts w:eastAsiaTheme="majorEastAsia"/>
        </w:rPr>
        <w:t>Es ist noch eine Ruhe vorhanden für das Volk Gottes!</w:t>
      </w:r>
      <w:r>
        <w:t xml:space="preserve"> </w:t>
      </w:r>
    </w:p>
    <w:p w14:paraId="1202C3F6" w14:textId="77777777" w:rsidR="00585241" w:rsidRDefault="00585241" w:rsidP="00585241">
      <w:pPr>
        <w:pStyle w:val="StandardWeb"/>
      </w:pPr>
      <w:r>
        <w:t xml:space="preserve">Darauf lasset unser Augenmerk uns richten und die Fragen uns beantworten: </w:t>
      </w:r>
    </w:p>
    <w:p w14:paraId="0F246274" w14:textId="77777777" w:rsidR="00585241" w:rsidRDefault="00585241" w:rsidP="00585241">
      <w:pPr>
        <w:pStyle w:val="level1"/>
        <w:numPr>
          <w:ilvl w:val="0"/>
          <w:numId w:val="3"/>
        </w:numPr>
      </w:pPr>
      <w:r>
        <w:t>wem die Verheißung dieser Ruhe gilt;</w:t>
      </w:r>
    </w:p>
    <w:p w14:paraId="01E1A475" w14:textId="77777777" w:rsidR="00585241" w:rsidRDefault="00585241" w:rsidP="00585241">
      <w:pPr>
        <w:pStyle w:val="level1"/>
        <w:numPr>
          <w:ilvl w:val="0"/>
          <w:numId w:val="3"/>
        </w:numPr>
      </w:pPr>
      <w:r>
        <w:t>aufs welchen Bürgschaften ihre Gewissheit ruht;</w:t>
      </w:r>
    </w:p>
    <w:p w14:paraId="486EC557" w14:textId="77777777" w:rsidR="00585241" w:rsidRDefault="00585241" w:rsidP="00585241">
      <w:pPr>
        <w:pStyle w:val="level1"/>
        <w:numPr>
          <w:ilvl w:val="0"/>
          <w:numId w:val="3"/>
        </w:numPr>
      </w:pPr>
      <w:r>
        <w:t>auf welchem Wege wir zu ihr geführt werden.</w:t>
      </w:r>
    </w:p>
    <w:p w14:paraId="5C957438" w14:textId="77777777" w:rsidR="00585241" w:rsidRDefault="00585241" w:rsidP="00585241">
      <w:pPr>
        <w:pStyle w:val="StandardWeb"/>
      </w:pPr>
      <w:r>
        <w:t xml:space="preserve">Herr Jesus Christus, der Du bist gestern und heute und derselbe in Ewigkeit, segne das Wort hievon in dieser Stunde; segne auch in dem neuen Jahre unseren Eingang und unseren Ausgang; segne dies Haus und unsere Versammlungen an dieser Stätte; ziehe uns durch sie zu immer engerer Gemeinschaft mit Dir und allen Heiligen, dass wir das Zeitliche betrachten lernen im Lichte Deiner ewigen Heilsgedanken; dass unsre irdischen Wege uns verkläret werden durch das Ziel, dem Du uns zuführst! Ziehe unsre Seelen jetzt zu Dir, und lenke unsre Sinne und Gedanken auf Dein tröstliches Wort, dass wir uns Deiner Verheißungen erfreuen lernen, wenn die Gegenwart uns nicht erfreuen kann; dass wir einhergehen in Deiner Kraft und preisen Deine Gerechtigkeit allein! Das hilf, o Herr! zu Deines Namens Ehre und unserer Seelen Seligkeit! Amen. </w:t>
      </w:r>
    </w:p>
    <w:p w14:paraId="6C988279" w14:textId="77777777" w:rsidR="00585241" w:rsidRDefault="00585241" w:rsidP="00585241">
      <w:pPr>
        <w:pStyle w:val="berschrift2"/>
      </w:pPr>
      <w:r>
        <w:t>I.</w:t>
      </w:r>
    </w:p>
    <w:p w14:paraId="31D25F02" w14:textId="77777777" w:rsidR="00585241" w:rsidRDefault="00585241" w:rsidP="00585241">
      <w:pPr>
        <w:pStyle w:val="StandardWeb"/>
      </w:pPr>
      <w:r>
        <w:t xml:space="preserve">„Wenn der Herr die Gefangenen Zions erlösen wird, so werden wir sein wie die Träumenden,“ - beginnt unser Psalm. Wer sind denn die Gefangenen Zions? Es ist die gläubige Gemeinde aus Israel, die um der Sünde ihrer Väter und Volksgenossen willen und zu ihrer eigenen Läuterung und Vollbereitung hinweggeführt ist aus dem Vaterlande in die Fremde, und nun sich sehnet nach dem Tag der Heimkehr, nach ihren schönen Gottesdiensten, nach den Vorhöfen des Herren und dem Hause ihres Gottes. Sie ist ein Bild der geistlichen Gemeinde Jesu Christi, die jetzt auf Erden auch herumirrt als in einer Fremde, wo keine bleibende Statt für sie erfunden wird, und unter so viel Ungerechtigkeit, Verkehrtheit und Verstörung, die sie mit ansehen muss, und deren Druck sie nicht zum wenigsten empfindet, oft rufen muss mit dem Psalmisten (Psalm 120): „Wehe mir, dass ich ein Fremdling bin unter Mesech; ich muss wohnen unter den Hütten Kedars; es wird meiner Seele lange zu wohnen bei denen die den Frieden hassen.“ Dies sind die Gefangenen Zions, deren Erlösungsstunde sicher naht. Es sind die, welche ihre rechte Heimat und ihre wahre Ruhestätte nicht auf der Erde, wie sie jetzt ist, suchen, aber fest trauen auf den lebendigen Gott, dass Er werde Frieden schaffen, und aus all dem Wirrsal, das der Menschen Sünde jetzt anrichtet, Sein ewiges Reich werde hervorgehen lassen, das für den Kampf und die Geduld der Vorbereitung überschwänglichen Ersatz gibt. - Sie sind Gefangene; denn das Gewicht und die Bedürfnisse des eigenen Fleisches, und die Anforderungen und die Not des äußern Lebens </w:t>
      </w:r>
      <w:r>
        <w:lastRenderedPageBreak/>
        <w:t xml:space="preserve">halten sie gebunden und hemmen ihren freien Aufschwung und zwingen ihre Glieder unter das Joch der Mühe und der Arbeit um ihr Fortkommen in der Welt, und machen sie zu unfreiwilligen Zuschauern und Teilnehmern an dem Jammer, der von Geschlecht zu Geschlecht sich forterbt und durch die Menge der Ärzte, die daran heilen wollen, nur immer schlimmer wird. Aber ihr Vaterland heißt Zion; denn sie sind Bürger des himmlischen Jerusalems (Gal. 4, 26), und der Sohn Davids, Jesus Christus, ist ihr König, und all ihr Hoffen ist darauf gerichtet, dass sie Ihn noch schauen werden in Seiner Herrlichkeit und Schöne, und alle Tage ihres Lebens hier auf Erden halten sie für Pilgertage, in denen jedes Jahr dem Ziele sie näher bringt, daheim zu sein bei ihrem Herrn und dort zu warten, bis die Zahl der Miterlösten voll ist. - So sind sie mitten in der Welt nicht von der Welt, weil ihre Sehnsucht und Erwartung höher sieht als auf die scheinbare Befriedigung, die diese Erde bietet. Sie gehen in alle Leiden und Freuden ihrer Brüder ein; sie tragen mit die Last des Lebens und helfen redlich sie erleichtern, entziehen sich keinem Dienst der Liebe, sind vielmehr die ersten überall sie zu beweisen, und wissen zu weinen mit den Weinenden und mit den Fröhlichen sich zu freuen. Aber tief im Grund ihres Herzens steht unverrückt und unvertilgbar das Verlangen nach ihrem eigentlichen Vaterlande, und in der freudigsten wie in der trübsten Stunde, wenn man sie darauf fragen wollte, wer sie seien? würde ihr Bekenntnis lauten müssen: Ich bin ein Gefangener aus Zion; denn die Stadt Gottes, die erst noch aufgerichtet werden soll, ist meine Heimat! </w:t>
      </w:r>
    </w:p>
    <w:p w14:paraId="6E939DB9" w14:textId="77777777" w:rsidR="00585241" w:rsidRDefault="00585241" w:rsidP="00585241">
      <w:pPr>
        <w:pStyle w:val="StandardWeb"/>
      </w:pPr>
      <w:r>
        <w:t xml:space="preserve">Geliebte in dem Herrn! sind solche Gefangene unter uns, die sollen heute sich freuen. Sie werden mit ihrer Hoffnung nicht zu Schanden werden. Ihnen rückt jedes Jahr den Ausgang, des sie harren, naher; ja ihnen gilt jetzt schon, was der Apostel sagt, dass denen, die Gott lieben, alle Dinge zum Besten dienen müssen. Mag auch noch manches Ungestüm die Welt erschüttern, mag auch das friedliche Bestehen auf Erden immer schwerer werden, und manches Pflänzlein, das uns lieb und wert war, noch hinwelken oder untergehen vor unseren Augen: am Grabe unsrer Hoffnung stehen wir nie, deswegen weil wir unsre Hoffnung setzen auf das Unvergängliche und Bleibende; weil unser Schatz der Herr der Zeit ist, den ihr Wechsel nicht berühret. Drum wünschen wir uns Glück zum neuen Jahre! Ja freuet euch, die ihr den Herren kennt und liebet, freuet euch über jede Stunde, die euch ausgeht; denn ihr seid es, die aus einer jeglichen Gewinn zieht. Die Sorge und die Furcht und die Unruhe und die Bangigkeit lasst denen, die ihr Heil aufs Ungewisse stellen, denen der Tag es nehmen wie geben kann, die aus der schwankenden Welle der Zeitbewegung sich ihr Glück erbauen wollen. Wir haben eine leichtere Aufgabe; sie heißt: lediglich an jedem Tage, so wie er kommt, das Rechte tun, was der Tag mit sich bringt, was unsre Pflicht an ihm gebietet. Es ist die selige Einfalt der Kinder Gottes und doch eine wahre Klugheit, dass sie nicht hoch herfahren in Berechnungen und Plänen, was sie in Wochen, Monden, Jahren beginnen und ausrichten wollen, weil man sich damit nichts als Schmerzen schafft, wenn die Berechnungen nicht in Erfüllung gehen und aus den seinen Plänen nichts wird; dass sie vielmehr dem Herrn die Zukunft ganz und völlig überlassen. Mein ist nichts als der gegenwärtige Augenblick. Drum heute fröhlich ausgerichtet, was ich soll! es ist genug, wenn ich den nächsten Schritt vor mich hin sehe; derselbe Herr und Gott, der mir zu diesem nächsten Licht gibt, wird den weiter kommenden mich nicht verfehlen lassen. - So wandeln Christen, die ihr Bürgerrecht in Zion haben, und hier als Pilgrime die Welt durchziehen. Sie eilen fort von Jahr zu Jahr; jede Anmut des Weges begrüßen sie mit Dank und Freude, und wissen immer von Erquickungen zu sagen, welche sie erfahren, und sind nie leer an Tröstung und Vergnügung; aber auch keine Rauheit ihrer Straße schlägt sie nieder; unverdrossen winden sie sich hindurch; nur immer vorwärts ohne Rasten drängt ihr Schritt; bald schallen heimatliche Klänge an ihr Ohr; ihr Herz wallt; denn das Ziel kommt immer näher. Schon die Ahnung macht frohlocken! Und wenn es errungen ist: - ach da ist Freude! Seligkeit und Freude! Wie ein erwünschtes Traumbild, das im Schlafe uns erquickt hat, steht dann die Wirklichkeit vor unseren Augen! Dann wird der </w:t>
      </w:r>
      <w:r>
        <w:lastRenderedPageBreak/>
        <w:t xml:space="preserve">Mund voll Lachens und die Zunge voll Rühmens sein; dann wird der Jubel ausbrechen in den Ruf: Der Herr hat Großes an uns getan! ja Er hat herrlich Seinen Rat hinausgeführt! So gebe uns Gott solchen Pilgersinn; so mache Er uns so getrost in Seiner Führung und schenke uns den Mut, die Zuversicht, in welcher Seine Kinder des gewiss sind, dass eine Ruhe für sie vorhanden ist, an die kein Leid und kein Geschrei noch Schmerz der Welt rührt; die über allem Wechsel steht und nimmer fehlet; der jeder Tag uns näher zuführt; über die kein Feind Gewalt hat! Dann sind wir gerüstet für das neue Jahr. Wir stehen auf unsrer Hut und fürchten uns nicht; denn der Harnisch Gottes deckt uns, und das Ende, der einzig bleibende Gewinn aus diesem Weltlauf, Gottes Reich, ist unser! </w:t>
      </w:r>
    </w:p>
    <w:p w14:paraId="3016C5C8" w14:textId="77777777" w:rsidR="00585241" w:rsidRDefault="00585241" w:rsidP="00585241">
      <w:pPr>
        <w:pStyle w:val="berschrift2"/>
      </w:pPr>
      <w:r>
        <w:t>II.</w:t>
      </w:r>
    </w:p>
    <w:p w14:paraId="74AE61FE" w14:textId="77777777" w:rsidR="00585241" w:rsidRDefault="00585241" w:rsidP="00585241">
      <w:pPr>
        <w:pStyle w:val="StandardWeb"/>
      </w:pPr>
      <w:r>
        <w:t xml:space="preserve">Doch welches sind die Gründe für diese unsre Zuversicht, in welcher wir so mutig sind und stark uns dünken? Ich stelle den gewichtigsten voran: es ist die Erhöhung unsers Herrn und Hauptes Jesu Christi. Seit 1800 Jahren ist Er weggenommen von der Erde, nicht als Besiegter, sondern als der Überwinder. Denn Er war tot, und ist lebendig von Ewigkeit zu Ewigkeit und hat die Schlüssel der Hölle und des Todes (Offenb. Joh. 1, 18). Aus Seiner heiligen Höhe hat Er Seinen Geist gesandt zum Tröster und zum Unterpfande, dass Er unser gedenkt in unsrer Wallfahrt. Als der verklärte Mittler gibt Er uns im Sakramente das Siegel der Gemeinschaft Seines Leibes und Blutes, auf dass wir immer fester schlingen das Band, das uns mit Ihm verbindet, immer mehr zu Ihm gezogen, zur Verklärung in Sein Bild bereitet werden; und scheidend hat Er uns sein Wort gelassen, dass Er will wieder kommen und uns zu sich nehmen (Joh. 14, 3), Aus dieser Gewissheit steht der ganze Christenglaube. Wir glauben nicht an einen toten Heiland, sondern an einen lebendigen; auch nicht au einen solchen Gott, der unbekümmert um das Loos der Sterblichen in seliger Selbstbeschauung sich allein freut, und lässt uns arme Erdenwürmer hier uns plagen und unter uns verzehren und verderben und vergehen; - sondern der Gott und Herr, den wir bekennen, war in Christo und versöhnte die Welt mit Ihm selber (2. Kor. 5,19); Er ist teilhaftig worden unsers Fleisches und Blutes (Hebr. 2, 14), und hat die menschliche Natur nicht abgelegt, sondern sie verkläret, da Er nach überstandenem Leidenskampf aufstieg zum Thron der Ehren, und sitzt als Menschensohn zur Rechten des allmächtigen Vaters (Matth. 26, 64), und wird als Menschensohn einst wieder kommen um zu offenbaren, wozu Er in der Niedrigkeit den Grund gelegt hat. Ist aber Jesus Christus, wozu Er sich selbst bekennt, unser Bruder worden und geblieben (Joh. 20, 17): ist dann Sein Teil nicht unser Teil, und Seine Ehre unsre Ehre und Sein Sieg unser Sieg? Hat Er ihn doch allein für uns erstritten; ist Er doch nicht um Seinetwillen, sondern um unsertwillen Mensch geworden; ist doch sein einig Ziel und Absehen, dass Er uns von dem Joch der Sünde und des Todes und des Teufels ledig mache, und hat Er doch gesagt: „Wer an mich glaubet, der hat das ewige Leben, und Ich will ihn am jüngsten Tage auferwecken!“ (Joh. 6, 40). Darum, so wahr Jesus Christus unser Heiland lebet, so wahr ist und so fest steht, dass noch eine Ruhe vorhanden ist für das Volk Gottes, die Ruhe, zu der Er, unser Josua, uns heimbringt, wenn nur die Wüste dieser irdischen Laufbahn im Fleische einmal durchschritten ist. </w:t>
      </w:r>
    </w:p>
    <w:p w14:paraId="60F25365" w14:textId="77777777" w:rsidR="00585241" w:rsidRDefault="00585241" w:rsidP="00585241">
      <w:pPr>
        <w:pStyle w:val="StandardWeb"/>
      </w:pPr>
      <w:r>
        <w:t xml:space="preserve">Aber für dieses Ziel bürgt nicht bloß Christi Ehre, sondern auch des Vaters Heiligkeit und Wahrheit. Den Anfang der Geschichte bildet schon die Verheißung ihres Endes; der Sieg des Weibessamens ist im Paradiese noch geweissagt (1. Mos. 3, 15). Gott kann nicht Sein Geschöpf, das Er nach Seinem Bild gemacht hat, im Schmutz der Sünde elend untergehen lassen; Er kann nicht des Teufels Neid die Oberhand gewinnen und Sein Werk durch den hinterlistigen Verführer vereiteln und verderben sehen. Er kann es nicht, und will's nicht tun. Sondern wie jetzt die Sünde herrscht auf Erden, so soll noch einmal die Gerechtigkeit sie füllen, und wie der Tod der Sünde Sold ist, der Glied um Glied verschlingt und ein </w:t>
      </w:r>
      <w:r>
        <w:lastRenderedPageBreak/>
        <w:t xml:space="preserve">Geschlecht um's andre hinrafft: so soll das Leben als Frucht der Gerechtigkeit, die Christus schaffet, noch erblühen, und diese Erde, auf der der Kampf geführt wird, soll auch einst die Stätte des Triumphes werden. Drum nur getrost; es wird nicht immerdar so fortgehen! Es lebet noch ein Gott und Richter über Alles. Er ist der erste und der letzte, und Er wird das Feld behalten. Die Kraft, die einst am ersten Schöpfungstage rief: Es werde Licht! und es ward Licht; - der alle Elemente untertan sind; die spricht, und es geschieht, die gebeut, und es steht da: sie steht im Dienste des heiligen Liebesrates unsers Gottes; Sein ist die Welt, und darum ruhet unsre Hoffnung auf der Allmacht, auf der Wahrhaftigkeit und Heiligkeit, auf der Barmherzigkeit des Vaters und des Sohnes; und Jesus Christus ist der erste Stein des neuen Baues, der Grund- und Eckstein zu dem Tempel, zu welchem Gottes Hand in Seiner Zeit den Himmel und die Erde verwandeln wird als ewige Verkündiger und Zeugen Seiner Macht und Treue. </w:t>
      </w:r>
    </w:p>
    <w:p w14:paraId="4B7628ED" w14:textId="77777777" w:rsidR="00585241" w:rsidRDefault="00585241" w:rsidP="00585241">
      <w:pPr>
        <w:pStyle w:val="StandardWeb"/>
      </w:pPr>
      <w:r>
        <w:t xml:space="preserve">Habt ihr an solchem Fundamente genug oder wollt ihr mehr noch? Oder dünkt es euch gewisser, dass ein solcher Gott die Welt regiere, wie die Ungläubigen ihn gerne möchten, welcher nichts nach seinen Werken fraget? der selber gar kein Gott ist, sondern nur ein Traum der Menschen? der gar nicht existiert als in den müßigen Gedanken derer, welche von ihm fabeln? des wahre Stimme lediglich im Munde derer sich vernehmen ließe, die uns belehren, dass wir ohne einen Gott bestehen, dass niemals einer war noch sein wird, dass die Welt von selbst geworden ist, von selbst sich forthilft und von selbst zergehen wird? Vor diese Frage stellet euch der laute Rus des Zeitgeists. Wählet, wem ihr euch anvertrauen wollt, wen ihr zum Führer nehmen wollt im neuen Jahre: den Herrn und Gott, der unsre Zuflucht ist für und für; der ehe denn die Berge worden und die Erde und die Welt geschaffen worden, von Ewigkeit zu Ewigkeit lebt und regieret, den Vater unsers Herrn Jesu Christi, den Gott alles Trostes und den Vater der Erbarmung, der uns geliebt hat und hat Sich selbst in Seinem Sohn für uns gegeben! Oder wollt ihr euch an den löchrigen Brunnen der Tagesweisheit laben, die von gestern her ist, und morgen weicht sie einer andern, und keines Menschen Seele macht sie froh, und wer sich von ihr blenden lässt, den stürzt sie ins Verderben? Wir aber wählen nicht mehr, wir, die wir uns Christi Jünger nennen; denn wir sind Sein. Wir haben unsre Zuversicht gesetzt auf den, der unablässig sich in unserm Geist bezeuget, den wir nicht lassen können, weil wir in Ihm leben; der die Berge fest setzt in Seiner Kraft, der die Liebe ist, der Glauben hält ewiglich. Mit Ihm fürchten wir kein Unglück; Er ist unser Friede, Sein Wort unsrer Seelen Speise, Seine Wahrheit der Gurt unsrer Lenden; und wenn hier Alles wankt und bricht, woran sich unsre irdische Hoffnung heftete und knüpfte, dann wissen wir doch, dass wir nichts verloren haben; denn Er ist unsre Zuversicht, vor dem die ganze Erde ist wie ein Stäublein in der Waage, und alle Völker, die so toben, wie ein Tröpflein, das am Eimer klebet. Er ist die Bürgschaft jener Ruhe, der wir harren. Lasst sehen, ob Gott Recht behalten wird oder Seine Widersacher, die Ihn leugnen! </w:t>
      </w:r>
    </w:p>
    <w:p w14:paraId="0F0CE0C5" w14:textId="77777777" w:rsidR="00585241" w:rsidRDefault="00585241" w:rsidP="00585241">
      <w:pPr>
        <w:pStyle w:val="berschrift2"/>
      </w:pPr>
      <w:r>
        <w:t>III.</w:t>
      </w:r>
    </w:p>
    <w:p w14:paraId="7C17A2C8" w14:textId="77777777" w:rsidR="00585241" w:rsidRDefault="00585241" w:rsidP="00585241">
      <w:pPr>
        <w:pStyle w:val="StandardWeb"/>
      </w:pPr>
      <w:r>
        <w:t xml:space="preserve">Aber der Weg zu dieser Ruhe ist in unserm Psalm nicht minder lieblich uns bezeichnet in den Worten: „Die mit Tränen säen, werden mit Freuden ernten; sie gehen hin und weinen und tragen edlen Samen, und kommen mit Freuden und bringen ihre Garben.“ An Tränen ist kein Mangel hier auf Erden, das ist nur zu wahr. Möchten doch alle Weinenden der Freudenernte sich getrösten können! Aber hier tut es eben not zu unterscheiden. Nicht von den Tränen kommt die Ernte, sondern von dem Samen. Die Tränen dienen wohl ihn zu befruchten; sie mehren seine Keimkraft, sie befördern seinen Wachstum. Aber sie können nimmer ihn ersetzen. Darum lasset uns wohl darauf achten, wenn wir weinen, ob unser Schmerz ein solcher ist, dem die Verheißung unsers Textes zu gute kommt, damit wir uns nicht mit dem falschen Wahn betrügen, als ob das Leiden und die Trübsal schon für sich allein Anwartschaft </w:t>
      </w:r>
      <w:r>
        <w:lastRenderedPageBreak/>
        <w:t xml:space="preserve">gebe auf die ewigen Freuden. Denn woher kommt denn das gehäufte Elend, das immer steigend auf das Leben der Menschen drückt? Können wir es leugnen, dass seine Quelle die Sünde ist, die üppig wuchernd alle Stände und Verhältnisse umschlinget, die jeden Segen in sein Gegenteil verwandelt, und aus dem Bande der Liebe zu den Brüdern eine Kette von Berechnungen des Eigennutzes und der Eitelkeit gemacht hat, und aus der Freude an den Gaben Gottes den Gifttrank schwelgerischen Missbrauchs mischet! Wenn dann das Elend fühlbar wird, wird es durch das Weinen besser? Kann man den Tränen einen Wert beilegen, von denen man nichts weiter sagen kann, als dass sie eine Strafe sind für eigne Schuld und Torheit? Ich fürchte, solcher Tränen wird die Welt noch viele sehn: und wird damit gehen wie geschrieben steht im Worte der Weissagung (Offenb. Joh. 16,10.11): „Sie zerbissen ihre Zungen vor Schmerzen, und lästerten Gott im Himmel vor ihren Schmerzen, und taten nicht Buße für ihre Werke.“ </w:t>
      </w:r>
    </w:p>
    <w:p w14:paraId="31CCBBDB" w14:textId="77777777" w:rsidR="00585241" w:rsidRDefault="00585241" w:rsidP="00585241">
      <w:pPr>
        <w:pStyle w:val="StandardWeb"/>
      </w:pPr>
      <w:r>
        <w:t xml:space="preserve">Lasset uns andre Tränen, bessere, kennen lernen: Tränen der Gefangenen aus Zion. Sie haben Sünde, und sie wissen und bekennen, dass sie solche haben; aber durch Gottes Gnade ist ihr Sinn verwandelt und erneuert, dass sie nimmer eine Freude an der Sünde fühlen; sie ist vielmehr das bitterste, was sie empfinden. Die Gnade Jesu Christi und die Liebe Gottes hat sie von der Luft daran geheilt, und die vornehmste Quelle ihrer Schmerzen ist eben, dass sie immer noch mit der Versuchung zu derselben kämpfen müssen; dass sie das Rechte lieben, und doch beschleicht sie immer noch der Anlass und der Reiz zum Ungerechten; dass sie Lust haben am Gesetz des Herren nach dem innern Menschen, und müssen doch ein anderes Gesetz, einen andern Zug in sich gewahren, der sie noch immer bindet unter das Gesetz der Sünde (Röm. 7, 18-24). Aber der Schmerz darüber ist ein Schmerz, der Gott gefällt; denn er bezeuget, dass die Sünde nicht mehr bei uns herrsche, dass sie uns ein Joch worden ist, von dem wir ringen los zu kommen; er ist dasselbe, was der Apostel (2. Kor. 7, 10) die göttliche Traurigkeit nennt, welche wirket zur Seligkeit eine Reue, die Niemand gereuet. O, dass der Geist des Herren solche Tränen reichlich bei uns weckte! Ihnen vorerst gilt die Verheißung, dass sie Gott selbst abwischen will von unseren Augen, wenn mit dem Leibe dieses Todes auch die verhasst gewordene Sünde von uns abfallt, und die erwachte Liebe zu dem Herrn und die Lust der Gerechtigkeit durch keinen Widerstand gehemmt in freier Tätigkeit allein uns Herz und Mut und Sinn durchdringet und erfüllet! </w:t>
      </w:r>
    </w:p>
    <w:p w14:paraId="164F9B4D" w14:textId="77777777" w:rsidR="00585241" w:rsidRDefault="00585241" w:rsidP="00585241">
      <w:pPr>
        <w:pStyle w:val="StandardWeb"/>
      </w:pPr>
      <w:r>
        <w:t xml:space="preserve">Wohl macht uns jene göttliche Traurigkeit auch für das Leiden dieser Zeit empfindlicher. Sie schmelzt die Rinde der Stumpfheit weg, mit der man ohne viel Nachdenken trug, was eben nicht zu ändern sei; sie lässt uns auch im Leiden de n Fluch der Sünde sehen und empfinden; und der Tod mit allen seinen Schrecken, dem Geleite, das ihm vorangeht und ihm folgt, trifft um so schmerzlicher den, welcher weiß, woher der Tod in diese Welt gekommen ist; welcher fühlet, dass er nicht das natürliche Ende, dass er wider die Natur ist, ein Riss, der sie zerstört anstatt sie zu verwandeln. Das kann eines Christen Herz nicht fröhlich machen, sondern beugt ihn, dass er weinend zu seines Heilandes Füßen sinkt und spricht: Ach Herr! wird denn die Sünde noch einmal aufhören die Welt zu zerfleischen? Wird denn noch einmal Friede werden auf der Erde und Güte und Barmherzigkeit sie füllen und Treue und Gerechtigkeit darinnen wohnen? Ach Herr! komm doch und suche heim Dein Erbe! Du hast ja Lust zum Leben! mache des Weinens ein Ende, dass wir fröhlichen Mundes Dich loben können! - </w:t>
      </w:r>
    </w:p>
    <w:p w14:paraId="07058B2E" w14:textId="77777777" w:rsidR="00585241" w:rsidRDefault="00585241" w:rsidP="00585241">
      <w:pPr>
        <w:pStyle w:val="StandardWeb"/>
      </w:pPr>
      <w:r>
        <w:t xml:space="preserve">Zu solchen Thronen wird uns auch das neue Jahr überflüssige Aufforderung und Anlass geben. Wir haben nichts anderes von ihm zu erwarten; es wird nichts Besseres bringen. Macht euch keine Täuschung; hofft nicht aufs Ungewisse; meint nicht, die Dornen, die man aussteckt, werden Feigen tragen, und die Hecken Trauben! Aber den edlen Samen haltet fest, auf welchem die Verheißung ruht, dass eure Garben darauf wachsen sollen. Der Same ist die Hoffnung und der Glaube: der Glaube, welcher eine Kraft von Gott ist, die das Herz voll </w:t>
      </w:r>
      <w:r>
        <w:lastRenderedPageBreak/>
        <w:t xml:space="preserve">Zuversicht und Freude machet; der Glaube, welcher sein Licht leuchten lässt in guten Werken, und weil er weiß, dass wir berufen sind zum Segen, uns auch zu Segensspendern macht auf Erden. Was von ihm ausgeht, das ist nicht verloren. Die Liebe, die er übt, und die Geduld, zu der er stärket, und die Freundlichkeit und Sanftmut, die er weckt und nähret, und die Zucht und Reinigkeit, in die er einführt und darin bewahret: das sind Pflanzen zu Gottes Preise; die stehen beschirmt inmitten dieser Welt, und zeugen, dass ihr ein Erntetag noch kommen muss; denn was von Gott ist, wird Gott sammeln und bewahren. Die Tränen der Sehnsucht aber und der Schmerz der Gegenwart bei denen, die Gott lieben, sind die Nährer und Beförderer der Hoffnung; sie machen, dass wir Zions nimmermehr vergessen; sie treiben zum Gebet; sie heiligen das Leiden, dass es zu einem Opfer wird, das wir dem Herrn darbringen, bittend, dass Er es ansehen und annehmen und Sein Wort uns halten wolle, welches uns Erlösung davon zusagt; unter unseren Tränen wird der Same groß, und in der Trübsalshitze reift er. Aber die Ernte trocknet alle Tränen ab; wenn wir die Garben bringen, dann ist Freude! </w:t>
      </w:r>
    </w:p>
    <w:p w14:paraId="7AB90BA5" w14:textId="77777777" w:rsidR="00585241" w:rsidRDefault="00585241" w:rsidP="00585241">
      <w:pPr>
        <w:pStyle w:val="StandardWeb"/>
      </w:pPr>
      <w:r>
        <w:t xml:space="preserve">Und dazu wird es kommen! Ja die Ernte eilet uns entgegen. Die Zeit hat Flügel; sie verdoppelt und vervielfacht ihre Raschheit. Danket dem Herrn, dass Er sie kürzt durch solche Eile! Danket dem Herrn, dass mit dem Maße der Drangsal die Nähe und die Sicherheit des Zieles zunimmt! Solche Gewissheit leite uns im neuen Jahre, denn sie trügt nicht. Alles andre lasst uns Gott befehlen! Aber weil die Zeit kurz ist, lasst uns Fleiß tun, sie nicht zu versäumen, und wer wohl Tränen kennt, aber von dem Samen, welchen sie befeuchten sollen, noch nichts in seinem Herzen hat, der bitte Gott, dass Er ein Jahr der Saat ihm schenken möge, indem Er ihm durch Seinen Geist das Herz und das Gewissen rühre, und ihn erkennen lehre, dass die Sünde der Leute Verderben, Jesus Christus aber der Eine Name ist, in dem wir können selig werden. Mit diesem Namen sei heute der erste Schritt getan in dem neuen uns geschenkten Gnadenjahre; mit diesem Namen werde jeder Tag begonnen, jedes Tagewerk beschlossen: bis wir dem Herrn, der diesen Namen trägt, den Freudenruf entgegen bringen werden (Offenb. Joh. 12, 15): Jetzt sind die Reiche der Welt unsers Herrn und seines Christus worden, und Er wird regieren von Ewigkeit zu Ewigkeit! Halleluja! Amen. </w:t>
      </w:r>
    </w:p>
    <w:p w14:paraId="2800B207" w14:textId="77777777" w:rsidR="00585241" w:rsidRDefault="00585241" w:rsidP="00585241">
      <w:pPr>
        <w:pStyle w:val="berschrift1"/>
      </w:pPr>
      <w:r>
        <w:t>Claudius, Matthias - Predigt eines Laienbruders zu Neujahr 1814</w:t>
      </w:r>
    </w:p>
    <w:p w14:paraId="3DBA7E66" w14:textId="77777777" w:rsidR="00585241" w:rsidRDefault="00585241" w:rsidP="00585241">
      <w:pPr>
        <w:pStyle w:val="StandardWeb"/>
      </w:pPr>
      <w:r>
        <w:t>Moses sprach zu Gott:</w:t>
      </w:r>
      <w:r>
        <w:br/>
        <w:t xml:space="preserve">Wer bin ich, dass ich zu Pharao gehe. </w:t>
      </w:r>
    </w:p>
    <w:p w14:paraId="368FF050" w14:textId="77777777" w:rsidR="00585241" w:rsidRDefault="00585241" w:rsidP="00585241">
      <w:pPr>
        <w:pStyle w:val="StandardWeb"/>
      </w:pPr>
      <w:r>
        <w:t xml:space="preserve">2. Mose 3,11 </w:t>
      </w:r>
    </w:p>
    <w:p w14:paraId="4B02FE0F" w14:textId="77777777" w:rsidR="00585241" w:rsidRDefault="00585241" w:rsidP="00585241">
      <w:pPr>
        <w:pStyle w:val="StandardWeb"/>
        <w:jc w:val="center"/>
      </w:pPr>
      <w:r>
        <w:t>Es war ein wunderlicher Krieg,</w:t>
      </w:r>
      <w:r>
        <w:br/>
        <w:t>Wo Tod und Leben rungen.</w:t>
      </w:r>
      <w:r>
        <w:br/>
        <w:t>Das Leben, das behielt den Sieg;</w:t>
      </w:r>
      <w:r>
        <w:br/>
        <w:t>Es hat den Tod bezwungen.</w:t>
      </w:r>
      <w:r>
        <w:br/>
        <w:t>Die Schrift hat verkündigt das,</w:t>
      </w:r>
      <w:r>
        <w:br/>
        <w:t>Wie ein Tod den andern fraß;</w:t>
      </w:r>
      <w:r>
        <w:br/>
        <w:t>Ein Spott aus dem Tod ist worden.</w:t>
      </w:r>
      <w:r>
        <w:br/>
        <w:t xml:space="preserve">Halleluja! </w:t>
      </w:r>
    </w:p>
    <w:p w14:paraId="4CD96CDA" w14:textId="77777777" w:rsidR="00585241" w:rsidRDefault="00585241" w:rsidP="00585241">
      <w:pPr>
        <w:pStyle w:val="StandardWeb"/>
      </w:pPr>
      <w:r>
        <w:t xml:space="preserve">Deutschland hatte seiner Ahnentugenden vergessen; der Geist der alten Biederkeit, der Brudertreue und Mannkraft war gewichen, und Irreligiosität, Wohlleben und Weichlichkeit waren an ihre Stelle getreten - und so ward einem unternehmenden Nachbar möglich, was ihm </w:t>
      </w:r>
      <w:r>
        <w:lastRenderedPageBreak/>
        <w:t xml:space="preserve">sonst unmöglich gewesen wäre. Er trat kühn einher, zerbrüderte, überwand, unterjochte und teilte den Raub aus - und unsre freien Brüder sahen dem zu, und ließen mit sich als mit Schwächlingen und Sklaven spielen. - Deutschland hatte seiner Ahnentugenden vergessen, und schlummerte tief, und weit und breit. </w:t>
      </w:r>
    </w:p>
    <w:p w14:paraId="4C31B425" w14:textId="77777777" w:rsidR="00585241" w:rsidRDefault="00585241" w:rsidP="00585241">
      <w:pPr>
        <w:pStyle w:val="StandardWeb"/>
      </w:pPr>
      <w:r>
        <w:t xml:space="preserve">Als aber eine edle Stimme aus Norden es weckte, besann es sich sein; der alte Mut erwachte; groß war die Menge der Helden - und die vereinte Kraft und Weisheit machte dem Unfug ein Ende. Und wie sie sich dadurch bis daher um Deutschland unsterblich verdient gemacht; so werden sie ihr Werk vollenden; bekehren, bekehren; die Gerechtigkeit wieder ehrlich machen, und uns und unseren Nachbaren Ruhe und Sicherheit für die Zukunft erkämpfen. </w:t>
      </w:r>
    </w:p>
    <w:p w14:paraId="29D8DE30" w14:textId="77777777" w:rsidR="00585241" w:rsidRDefault="00585241" w:rsidP="00585241">
      <w:pPr>
        <w:pStyle w:val="StandardWeb"/>
      </w:pPr>
      <w:r>
        <w:t xml:space="preserve">Doch das kostet, und hat gekostet. Deutschlands Berge und Täler triefen von Blut, seine Ebenen sind mit Leichen bedeckt, seine Städte und Dörfer liegen öde und verwüstet, und die Einwohner sind entflohen, und irren verlassen und traurig umher. </w:t>
      </w:r>
    </w:p>
    <w:p w14:paraId="7FD09CBE" w14:textId="77777777" w:rsidR="00585241" w:rsidRDefault="00585241" w:rsidP="00585241">
      <w:pPr>
        <w:pStyle w:val="StandardWeb"/>
      </w:pPr>
      <w:r>
        <w:t xml:space="preserve">Es bleibt dem Edelmut und der Rechtlichkeit der Fürsten und Väter der Völker aufbehalten, das Andenken der für Vaterland und Freiheit gefallenen Helden zu ehren, ihre Witwen und Waisen zu versorgen, die Flüchtigen zu sammeln, die öden und verwüsteten Städte und Dörfer herzustellen, und das getane und geschehene Böse, soviel möglich, wiedergutzumachen. </w:t>
      </w:r>
    </w:p>
    <w:p w14:paraId="011A25E7" w14:textId="77777777" w:rsidR="00585241" w:rsidRDefault="00585241" w:rsidP="00585241">
      <w:pPr>
        <w:pStyle w:val="StandardWeb"/>
      </w:pPr>
      <w:r>
        <w:t xml:space="preserve">Das alles ist indes nur ein Teil der ihnen von Gott anvertrauten Sorge, und bei weiten der geringere. </w:t>
      </w:r>
    </w:p>
    <w:p w14:paraId="632CD294" w14:textId="77777777" w:rsidR="00585241" w:rsidRDefault="00585241" w:rsidP="00585241">
      <w:pPr>
        <w:pStyle w:val="StandardWeb"/>
      </w:pPr>
      <w:r>
        <w:t xml:space="preserve">Wir gehen zwar hier auf Erden in Fleisch und Bein einher; aber wir sind nicht Fleisch und Bein. </w:t>
      </w:r>
    </w:p>
    <w:p w14:paraId="4997526E" w14:textId="77777777" w:rsidR="00585241" w:rsidRDefault="00585241" w:rsidP="00585241">
      <w:pPr>
        <w:pStyle w:val="StandardWeb"/>
      </w:pPr>
      <w:r>
        <w:t xml:space="preserve">Der Mensch ist unsterblich! Der Mensch ist unvergänglicher Natur, und bestimmt über die vergängliche Natur zu herrschen, und Gottes Ebenbild und Stellvertreter auf Erden zu sein; das war er ursprünglich, und das kann er wieder sein, und in seine ursprüngliche Herrlichkeit hergestellt werden. </w:t>
      </w:r>
    </w:p>
    <w:p w14:paraId="4D422305" w14:textId="77777777" w:rsidR="00585241" w:rsidRDefault="00585241" w:rsidP="00585241">
      <w:pPr>
        <w:pStyle w:val="StandardWeb"/>
      </w:pPr>
      <w:r>
        <w:t xml:space="preserve">Doch zu einem so hohen und großen Werk reichen die Kräfte der vergänglichen Natur, die mit dem Menschen nicht gleicher Art, und zerteilet und zerstreuet sind, nicht hin. </w:t>
      </w:r>
    </w:p>
    <w:p w14:paraId="7D466794" w14:textId="77777777" w:rsidR="00585241" w:rsidRDefault="00585241" w:rsidP="00585241">
      <w:pPr>
        <w:pStyle w:val="StandardWeb"/>
      </w:pPr>
      <w:r>
        <w:t xml:space="preserve">Es ist ein Erstes hochgelobtes Wesen, dessen Geschlechts wir sind, die hochheilige Fülle und Urquelle alles Guten, von dem alle Kräfte herkommen, und in dem sie alle unzertrennt und Eins sind. Und nur bei dem Wesen ist für uns Hilfe und Rat. Bei Menschen ist es unmöglich; aber bei Gott sind alle Dinge möglich. </w:t>
      </w:r>
    </w:p>
    <w:p w14:paraId="1100A722" w14:textId="77777777" w:rsidR="00585241" w:rsidRDefault="00585241" w:rsidP="00585241">
      <w:pPr>
        <w:pStyle w:val="StandardWeb"/>
      </w:pPr>
      <w:r>
        <w:t xml:space="preserve">Aber Gott ist dem Menschen, seit dem Fall, ein verborgener Gott. Er ist ein Licht, und ist in ihm keine Finsternis; und er wohnet in einem Lichte, da niemand zukommen kann. Und die Kinder Israel sprachen zu Mose: lass Gott nicht mit uns reden, wir möchten sonst sterben. </w:t>
      </w:r>
    </w:p>
    <w:p w14:paraId="61187B52" w14:textId="77777777" w:rsidR="00585241" w:rsidRDefault="00585241" w:rsidP="00585241">
      <w:pPr>
        <w:pStyle w:val="StandardWeb"/>
      </w:pPr>
      <w:r>
        <w:t xml:space="preserve">Niemand hat Gott je gesehen; der eingeborne Sohn, der in des Vaters Schoß ist, der ist der Mittler. In ihm ist das Licht der Gottheit gemildert worden. Das ist das wahrhaftige Licht, welches alle Menschen erleuchtet, die in diese Welt kommen. Er ist der Pfleger der heiligen Güter, und der Herr und Meister der Natur. Durch ihn ist alles gemacht, was gemacht ist; und die Kraft die alles gesund macht und heilet, gehet von ihm aus. Und es ist in keinem andern Heil; und es kann in keinem andern außer ihm Heil sein, denn es ist nur Ein Gott, und Ein Mittler zwischen Gott und den Menschen, nämlich der Mensch Christus Jesus. Auch kann ein </w:t>
      </w:r>
      <w:r>
        <w:lastRenderedPageBreak/>
        <w:t xml:space="preserve">reines Auge die sichtbare Natur nicht ansehen, ohne ihn zu finden und an ihn zu glauben. Ihn predigen Himmel und Erde, und alle Körper und Erscheinungen in der sichtbaren Natur sind Glöcklein am Leibrock, die ihn und seinen Gang verraten. </w:t>
      </w:r>
    </w:p>
    <w:p w14:paraId="033FECEF" w14:textId="77777777" w:rsidR="00585241" w:rsidRDefault="00585241" w:rsidP="00585241">
      <w:pPr>
        <w:pStyle w:val="StandardWeb"/>
      </w:pPr>
      <w:r>
        <w:t xml:space="preserve">Und er ist gestern und heute und derselbe in Ewigkeit. Wie er die Menschen hat geliebt von Anfang, so liebt er sie bis ans Ende, und tut noch immer an einzelnen, wie und was er für alle getan hat. </w:t>
      </w:r>
    </w:p>
    <w:p w14:paraId="46712EC4" w14:textId="77777777" w:rsidR="00585241" w:rsidRDefault="00585241" w:rsidP="00585241">
      <w:pPr>
        <w:pStyle w:val="StandardWeb"/>
      </w:pPr>
      <w:r>
        <w:t xml:space="preserve">Gott verhieß ihn dem ersten Menschen zum Trost, gleich nach dem Fall, und Adam und die Väter hofften auf ihn und sehnten sich nach ihm; und als die Zeit erfüllet war, kam er, ward von Maria empfangen, und zu Bethlehem geboren, ließ sich kreuzigen und töten, und stand verklärt und unverweslich wieder auf, und hatte alle Gewalt im Himmel und auf Erden. Und so tut er, auf seine Weise, noch alle Tage bis an der Welt Ende. Er ist uns allen verheißen; und die Zeit wird erfüllet und seine Zukunft nahet sich für jeden einzelnen, je nachdem der Mensch inwendig gestaltet ist; und wer seine Erscheinung von Herzen liebhat, auf ihn hofft, und sich von Herzen und anhaltend nach ihm sehnet, wer ihn liebt und seine Gebote hält, in dem wird er empfangen und geboren, stirbt in ihm, und steht, mit dem unverweslichen Leib und mit der „Gewalt im Himmel und auf Erden“ in ihm auf. Und das ist, was die Heilige Schrift das Geheimnis: Christus in uns nennet. </w:t>
      </w:r>
    </w:p>
    <w:p w14:paraId="7F1BF9E8" w14:textId="77777777" w:rsidR="00585241" w:rsidRDefault="00585241" w:rsidP="00585241">
      <w:pPr>
        <w:pStyle w:val="StandardWeb"/>
      </w:pPr>
      <w:r>
        <w:t xml:space="preserve">Da man sich aber nach einem unbekannten Gut nicht sehnen kann, und das heimliche Wort, das von ihm in jedwedem Menschen redet, in allen nicht deutlich und verständlich von ihm redet; so hängt alles daran, dass er bekannt gemacht und verkündiget werde. Wie sollen sie glauben, von dem sie nicht gehört haben. </w:t>
      </w:r>
    </w:p>
    <w:p w14:paraId="6F4F2EEB" w14:textId="77777777" w:rsidR="00585241" w:rsidRDefault="00585241" w:rsidP="00585241">
      <w:pPr>
        <w:pStyle w:val="StandardWeb"/>
      </w:pPr>
      <w:r>
        <w:t xml:space="preserve">Das haben alle Menschen, die Kenner der Natur und Freunde Gottes waren, tief gewusst, und sich von der Welt her angelegen sein lassen, auf mancherlei Weise ihn bekannt zu machen und zu verkündigen. </w:t>
      </w:r>
    </w:p>
    <w:p w14:paraId="4BC7CE1A" w14:textId="77777777" w:rsidR="00585241" w:rsidRDefault="00585241" w:rsidP="00585241">
      <w:pPr>
        <w:pStyle w:val="StandardWeb"/>
      </w:pPr>
      <w:r>
        <w:t xml:space="preserve">Deswegen opferten schon Adams Söhne und man fing zu Enos Zeiten an, zu predigen von Jehovas Namen. </w:t>
      </w:r>
    </w:p>
    <w:p w14:paraId="4B3AA877" w14:textId="77777777" w:rsidR="00585241" w:rsidRDefault="00585241" w:rsidP="00585241">
      <w:pPr>
        <w:pStyle w:val="StandardWeb"/>
      </w:pPr>
      <w:r>
        <w:t xml:space="preserve">Deswegen predigten Abraham und Isaak den Namen des Herrn. </w:t>
      </w:r>
    </w:p>
    <w:p w14:paraId="245DC216" w14:textId="77777777" w:rsidR="00585241" w:rsidRDefault="00585241" w:rsidP="00585241">
      <w:pPr>
        <w:pStyle w:val="StandardWeb"/>
      </w:pPr>
      <w:r>
        <w:t xml:space="preserve">Deswegen machte Moses einen Gnadenstuhl von feinem Golde, und richtete den hieroglyphischen Gottesdienst ein, damit der, durch den die Gnade und Wahrheit werden sollte, und in dem alle Völker sollten gesegnet werden, seinem Volk vor Augen gestellt und gehalten, und so zu Gemüte geführt würde. </w:t>
      </w:r>
    </w:p>
    <w:p w14:paraId="3BEB8C33" w14:textId="77777777" w:rsidR="00585241" w:rsidRDefault="00585241" w:rsidP="00585241">
      <w:pPr>
        <w:pStyle w:val="StandardWeb"/>
      </w:pPr>
      <w:r>
        <w:t xml:space="preserve">Deswegen baute Salomo seinen Tempel. </w:t>
      </w:r>
    </w:p>
    <w:p w14:paraId="566E61EF" w14:textId="77777777" w:rsidR="00585241" w:rsidRDefault="00585241" w:rsidP="00585241">
      <w:pPr>
        <w:pStyle w:val="StandardWeb"/>
      </w:pPr>
      <w:r>
        <w:t xml:space="preserve">Deswegen prophezeiten die Propheten. </w:t>
      </w:r>
    </w:p>
    <w:p w14:paraId="63AFECC2" w14:textId="77777777" w:rsidR="00585241" w:rsidRDefault="00585241" w:rsidP="00585241">
      <w:pPr>
        <w:pStyle w:val="StandardWeb"/>
      </w:pPr>
      <w:r>
        <w:t xml:space="preserve">Deswegen sind Orden, und bekannte und unbekannte Gesellschaften gestiftet worden. </w:t>
      </w:r>
    </w:p>
    <w:p w14:paraId="6F1AADA2" w14:textId="77777777" w:rsidR="00585241" w:rsidRDefault="00585241" w:rsidP="00585241">
      <w:pPr>
        <w:pStyle w:val="StandardWeb"/>
      </w:pPr>
      <w:r>
        <w:t xml:space="preserve">Deswegen predigte Johannes in der Wüste des jüdischen Landes. </w:t>
      </w:r>
    </w:p>
    <w:p w14:paraId="6D8413EA" w14:textId="77777777" w:rsidR="00585241" w:rsidRDefault="00585241" w:rsidP="00585241">
      <w:pPr>
        <w:pStyle w:val="StandardWeb"/>
      </w:pPr>
      <w:r>
        <w:t xml:space="preserve">Deswegen zog Christus selbst im jüdischen Lande umher, und predigte am Wege, auf Bergen, aus dem Schiff, in den Schulen und im Tempel, und tat Wunder und Zeichen, damit sie hörten und sähen, dass er es sei, auf den die Väter gehofft hatten! </w:t>
      </w:r>
    </w:p>
    <w:p w14:paraId="7EFCDFC8" w14:textId="77777777" w:rsidR="00585241" w:rsidRDefault="00585241" w:rsidP="00585241">
      <w:pPr>
        <w:pStyle w:val="StandardWeb"/>
      </w:pPr>
      <w:r>
        <w:lastRenderedPageBreak/>
        <w:t xml:space="preserve">Deswegen gingen seine Apostel aus in alle Welt, und lehrten alle Heiden, und achteten keine Schmach, und hielten ihr Leben nicht teuer; denn sie wussten, an wen sie glaubten, und was sie selbst an ihm hatten, und andern an ihm verkündigten. </w:t>
      </w:r>
    </w:p>
    <w:p w14:paraId="4621EB86" w14:textId="77777777" w:rsidR="00585241" w:rsidRDefault="00585241" w:rsidP="00585241">
      <w:pPr>
        <w:pStyle w:val="StandardWeb"/>
      </w:pPr>
      <w:r>
        <w:t xml:space="preserve">Und deswegen gingen seitdem, und gehen noch immer bis auf den heutigen Tag, in Kraft und in Schwachheit, Boten zu den entferntesten Nationen, über Land und Meer, zu verkündigen die fröhliche Botschaft von Christus; und die heiligen Schriften werden dermalen mit einem neuen lebendigen Eifer in aller Welt Hände gefördert, dass sie unterweisen zur Seligkeit. </w:t>
      </w:r>
    </w:p>
    <w:p w14:paraId="1E5554DD" w14:textId="77777777" w:rsidR="00585241" w:rsidRDefault="00585241" w:rsidP="00585241">
      <w:pPr>
        <w:pStyle w:val="StandardWeb"/>
      </w:pPr>
      <w:r>
        <w:t xml:space="preserve">Doch aller Same gedeihet nicht. </w:t>
      </w:r>
      <w:r>
        <w:rPr>
          <w:rStyle w:val="Fett"/>
          <w:rFonts w:eastAsiaTheme="majorEastAsia"/>
        </w:rPr>
        <w:t>„Es ging ein Säemann aus zu säen, und indem er säte, fiel etliches an den Weg; da kamen die Vögel des Himmels und fraßens auf. Etliches fiel in das Steinige, da es nicht viel Erde hatte, und ging bald auf, darum dass es nicht viel Erde hatte. Als aber die Sonne aufging, verwelkte es, und dieweil es nicht Wurzel hatte, ward es dürre. Etliches fiel unter die Dornen, und die Dornen wuchsen auf und ersticktens.“</w:t>
      </w:r>
      <w:r>
        <w:t xml:space="preserve"> Nur der Same, der auf ein gut Land fällt, bringet Frucht. </w:t>
      </w:r>
    </w:p>
    <w:p w14:paraId="4AA56C50" w14:textId="77777777" w:rsidR="00585241" w:rsidRDefault="00585241" w:rsidP="00585241">
      <w:pPr>
        <w:pStyle w:val="StandardWeb"/>
      </w:pPr>
      <w:r>
        <w:t xml:space="preserve">Wir waren ursprünglich ein Land, das von sich selbst und ohne Säen und Ackern Früchte trug, und ohne Ende würde getragen haben, wenn wir dem Guten getreu geblieben wären, und uns von dem Bösen entfernt gehalten hätten. Aber Adam aß von dem verbotenen Baum, und legte sich dadurch das Hindernis in den Weg, das wir alle mit in die Welt bringen, das uns zu Doppelwesen macht; und das, nachdem die Liebe Gottes verschmähet ist, seiner Gerechtigkeit zum Opfer gebracht werden muss. </w:t>
      </w:r>
    </w:p>
    <w:p w14:paraId="47392496" w14:textId="77777777" w:rsidR="00585241" w:rsidRDefault="00585241" w:rsidP="00585241">
      <w:pPr>
        <w:pStyle w:val="StandardWeb"/>
      </w:pPr>
      <w:r>
        <w:t xml:space="preserve">Adam fiel in die sinnliche Natur, und er zeugte Söhne und Töchter, die seinem Bilde ähnlich waren. Und ein jeder von uns fühlt es mit Gram und Kummer in sich, wie er dem Bilde so ähnlich ist; wie das Bessere in ihm von dem Geringeren misshandelt und gedrückt wird; wie er das Böse, das er hasset und nicht will, tut, und das Gute, das er will, nicht tut. Wie er tief in sich Gott von ferne sieht, und ihm die Augen gehalten werden, dass er sein Genüge nicht haben kann; wie er nach Freiheit ringet und sehnet, und ein Knecht und Sklave ist. Das Fleisch gelüstet wider den Geist, und den Geist wider das Fleisch. Dieselbigen sind widereinander, und eins stirbt oder lebt nur auf Unkosten des andern. So wie der Geist zu Kräften kommt und gewinnt, verliert das Fleisch, und in dem Maß, wie das Fleisch oder der natürliche Mensch verliert und geschwächt wird, oder wie, nach dem Ausdruck der Heiligen Schrift, der alte Adam stirbt, in dem Maß wird der Geist oder der neue Mensch lebendig. </w:t>
      </w:r>
    </w:p>
    <w:p w14:paraId="763D5B11" w14:textId="77777777" w:rsidR="00585241" w:rsidRDefault="00585241" w:rsidP="00585241">
      <w:pPr>
        <w:pStyle w:val="StandardWeb"/>
      </w:pPr>
      <w:r>
        <w:t xml:space="preserve">Wenn also der alte Adam oder der natürliche Mensch, der nichts vernimmt vom Geist Gottes, der eigenwillig, selbstsüchtig, rachgierig, herrschsüchtig ist, wenn der die Überhand hat; so kann die Lehre, die Verleugnung, Selbstverachtung, Niedrigkeit, Ergebung, Kreuz-auf-sich-nehmen predigt, keinen Eingang finden. Das Licht scheint vergebens in der Finsternis; Christus kommt vergebens in sein Eigentum; er wird nicht aufgenommen. Ohne das kann aber das Reich Gottes nicht kommen, und die Wahrheit und Herrlichkeit des Christentums nicht offenbar werden. </w:t>
      </w:r>
    </w:p>
    <w:p w14:paraId="2ADB8D71" w14:textId="77777777" w:rsidR="00585241" w:rsidRDefault="00585241" w:rsidP="00585241">
      <w:pPr>
        <w:pStyle w:val="StandardWeb"/>
      </w:pPr>
      <w:r>
        <w:t xml:space="preserve">Der Schein eines gottseligen Wesens kann ohne seine Kraft dasein. Das Wort der Predigt hilft nichts, wenn nicht glauben die so es hören. </w:t>
      </w:r>
    </w:p>
    <w:p w14:paraId="43CE020A" w14:textId="77777777" w:rsidR="00585241" w:rsidRDefault="00585241" w:rsidP="00585241">
      <w:pPr>
        <w:pStyle w:val="StandardWeb"/>
      </w:pPr>
      <w:r>
        <w:t xml:space="preserve">Und es ist möglich, dass in einem Lande Christus von allen Kanzeln und Lehrstühlen gepredigt wird, und in aller Menschen Mund ist, und dass doch in dem Lande Christus unbekannt ist, und in dem Lande ein Wandel nach väterlicher Weise gang und gäbe ist. </w:t>
      </w:r>
    </w:p>
    <w:p w14:paraId="5131193E" w14:textId="77777777" w:rsidR="00585241" w:rsidRDefault="00585241" w:rsidP="00585241">
      <w:pPr>
        <w:pStyle w:val="StandardWeb"/>
      </w:pPr>
      <w:r>
        <w:lastRenderedPageBreak/>
        <w:t xml:space="preserve">Wir Menschen wollen das Unsichtbare und Unvergängliche zum Freund haben, weil wir in unserm Inwendigsten fühlen, dass wir des nicht entbehren können, dass uns das allein genügen kann, und alles andre zu wenig ist; und doch sind wir nicht groß und edel genug, Gott zu trauen, um das Sichtbare und Vergängliche fahrenzulassen. Wir dienen zweien Herren, um von beiden Vorteil zu ziehen. </w:t>
      </w:r>
    </w:p>
    <w:p w14:paraId="63A230AB" w14:textId="77777777" w:rsidR="00585241" w:rsidRDefault="00585241" w:rsidP="00585241">
      <w:pPr>
        <w:pStyle w:val="StandardWeb"/>
      </w:pPr>
      <w:r>
        <w:t xml:space="preserve">Aber „niemand kann zweien Herren dienen; entweder er wird den einen lieben und den andern hassen, oder er wird dem einen anhangen, und den andern verachten.“ </w:t>
      </w:r>
    </w:p>
    <w:p w14:paraId="60320575" w14:textId="77777777" w:rsidR="00585241" w:rsidRDefault="00585241" w:rsidP="00585241">
      <w:pPr>
        <w:pStyle w:val="StandardWeb"/>
      </w:pPr>
      <w:r>
        <w:t xml:space="preserve">Und so bringen wir uns um Kleinod und Glück, und machen uns unglücklich, nicht allein weil wir betrogen sind, und die Welt mit ihrer Lust vergeht, sondern auch, und hauptsächlich, weil wir, solange wir dem einen Herrn dienen, von der Freundlichkeit des andern keinen Begriff haben und ihn nicht können kennenlernen. Und wer ihn kennenlernt, der hat das Kleinod gefunden; der begehrt nichts mehr, und gibt alles andre daran, und verleugnet mit Freuden alles um seinetwillen. Und wer um seinetwillen nicht alles verleugnen kann und verleugnet, der ist sein nicht wert. </w:t>
      </w:r>
    </w:p>
    <w:p w14:paraId="7A084493" w14:textId="77777777" w:rsidR="00585241" w:rsidRDefault="00585241" w:rsidP="00585241">
      <w:pPr>
        <w:pStyle w:val="StandardWeb"/>
      </w:pPr>
      <w:r>
        <w:t xml:space="preserve">Ihr könnet nicht Gott dienen, und dem Mammon. Die Dornen gehen mit auf, und ersticken Gott in uns. </w:t>
      </w:r>
    </w:p>
    <w:p w14:paraId="2A3BAAE6" w14:textId="77777777" w:rsidR="00585241" w:rsidRDefault="00585241" w:rsidP="00585241">
      <w:pPr>
        <w:pStyle w:val="StandardWeb"/>
      </w:pPr>
      <w:r>
        <w:t xml:space="preserve">Wer der Welt Freund sein will, der wird Gottes Feind sein. Der natürliche Mensch muss sterben, wenn der geistliche leben soll. </w:t>
      </w:r>
      <w:r>
        <w:rPr>
          <w:rStyle w:val="Fett"/>
          <w:rFonts w:eastAsiaTheme="majorEastAsia"/>
        </w:rPr>
        <w:t>„Es sei denn, dass das Weizenkorn in die Erde falle und ersterbe, so bleibet es alleine: wo es aber erstirbt, so bringts viel Früchte.“</w:t>
      </w:r>
      <w:r>
        <w:t xml:space="preserve"> Ohne Sterben ist kein Auferstehen, und ohne Tod kein Leben. Wer anders prediget, der prediget Menschen zu gefallen, und ist nicht Christi Knecht. </w:t>
      </w:r>
    </w:p>
    <w:p w14:paraId="4E17F7D2" w14:textId="77777777" w:rsidR="00585241" w:rsidRDefault="00585241" w:rsidP="00585241">
      <w:pPr>
        <w:pStyle w:val="StandardWeb"/>
      </w:pPr>
      <w:r>
        <w:t xml:space="preserve">Aber der natürliche Mensch gehet ungerne zu Grabe. </w:t>
      </w:r>
    </w:p>
    <w:p w14:paraId="088B0AF5" w14:textId="77777777" w:rsidR="00585241" w:rsidRDefault="00585241" w:rsidP="00585241">
      <w:pPr>
        <w:pStyle w:val="StandardWeb"/>
      </w:pPr>
      <w:r>
        <w:t xml:space="preserve">Zwischen Ägypten und dem Gelobten Lande lag eine Wüste, durch welche die Reise sehr mühsam und beschwerlich war. Wer den Übergang von dem natürlichen oder alten zu dem neuen Menschen versucht hat, der weiß von dieser Mühe und dieser Beschwerlichkeit zu sagen; der weiß: wie sauer und schmerzhaft der erste Schritt über die Grenze ist; wie er widersteht, und es uns unmöglich dünkt, sich zu entschließen und ihn zu tun, wenn nämlich der alte Mensch in uns die Überhand hat, oder doch in voller ungeschwächter Kraft ist, und man also das Gelobte Land nicht sehen kann. Ist dieser aber geschwächt und im Abnehmen, und die Aussicht nach dem Gelobten Lande fängt an sich zu öffnen; so widersteht der erste Schritt nicht so, und er und die folgenden gehen leichter vonstatten. </w:t>
      </w:r>
    </w:p>
    <w:p w14:paraId="59302069" w14:textId="77777777" w:rsidR="00585241" w:rsidRDefault="00585241" w:rsidP="00585241">
      <w:pPr>
        <w:pStyle w:val="StandardWeb"/>
      </w:pPr>
      <w:r>
        <w:t xml:space="preserve">Wir sind durch eine höhere Macht an den natürlichen Menschen gebunden, und können uns von ihm nicht frei machen. Nur, welchen der Sohn frei macht, der ist recht frei. Der Mensch kann nichts geben, dass er seine Seele löse; aber er kann durch den Willen, wenn der anhaltend und ernstlich vor Gott ist, beitragen, den alten Adam oder den natürlichen Menschen zu schwächen und zu entkräften, dass der Hilfe weniger im Wege steht, und so der Acker zugerichtet, und gut Land werde. </w:t>
      </w:r>
    </w:p>
    <w:p w14:paraId="265839F5" w14:textId="77777777" w:rsidR="00585241" w:rsidRDefault="00585241" w:rsidP="00585241">
      <w:pPr>
        <w:pStyle w:val="StandardWeb"/>
      </w:pPr>
      <w:r>
        <w:t xml:space="preserve">Und dabei können äußre Umstände zu Hilfe kommen. Ein jeder Mensch hat wohl für sich in seinem Leben die Erfahrung im Kleinen gemacht, dass der und jener, auch oft unbedeutende Umstand und Zufall, sonderbar auf sein Gemüt gewirkt, und ihm nahegelegt und leichtgemacht hat, was ihm sonst weit weg lag, und schwer ward. Und so ist es auch im Großen. Äußre Umstände können zu Hilfe kommen, dass der Acker zugerichtet wird, und der </w:t>
      </w:r>
      <w:r>
        <w:lastRenderedPageBreak/>
        <w:t xml:space="preserve">Same gedeihen kann. Und wenn der Acker zugerichtet ist; dann ist es Zeit zu säen, und der Säemann muss ausgehen und nicht säumen. </w:t>
      </w:r>
    </w:p>
    <w:p w14:paraId="21B42F5E" w14:textId="77777777" w:rsidR="00585241" w:rsidRDefault="00585241" w:rsidP="00585241">
      <w:pPr>
        <w:pStyle w:val="StandardWeb"/>
      </w:pPr>
      <w:r>
        <w:t xml:space="preserve">Vielleicht ist seit der Einführung des Christentums keine Zeit gewesen, wo der Acker so gut, und so weit und breit zugerichtet war, als zu dieser unsrer Zeit. Gott hat ihn zugerichtet, und, weil gelindere Mittel nicht helfen wollen, strengere, und eine allgemeine Züchtigung zugelassen. </w:t>
      </w:r>
    </w:p>
    <w:p w14:paraId="1889E7F1" w14:textId="77777777" w:rsidR="00585241" w:rsidRDefault="00585241" w:rsidP="00585241">
      <w:pPr>
        <w:pStyle w:val="StandardWeb"/>
      </w:pPr>
      <w:r>
        <w:t xml:space="preserve">Der Krieg, der nie so weit und breit durch ganz Deutschland, und durch fast alle Länder von ganz Europa wütete, hat den Menschen die Güter, darin sie ihr Glück suchen, und daran sie ihr Herz hängen, und davon sie in der Güte nicht lassen wollten, mit Gewalt genommen, dass sie sich nach Gütern, die nicht genommen werden können, umsehen, oder sie doch wenigstens von der Nichtigkeit und Unsicherheit jener Güter lebendiger überzeugt, und in ihrer Anhänglichkeit an sie gestört worden; er hat dem Dünkel, der Selbstweisheit und Selbsthilfe, die ihr Haupt emporgehoben hatten, den Mut gebrochen; er hat die Menschen Ergebung und Unterwerfung unter die gewaltige Hand Gottes gelehrt, und durch mancherlei Unrecht und Gewalttätigkeiten, Verlust und Ungemach ihre Herzen mürbe gemacht und zerschlagen. Mit einem Wort, er hat sie für die Hilfe, die allein helfen kann, empfänglicher gemacht. </w:t>
      </w:r>
    </w:p>
    <w:p w14:paraId="7D93C444" w14:textId="77777777" w:rsidR="00585241" w:rsidRDefault="00585241" w:rsidP="00585241">
      <w:pPr>
        <w:pStyle w:val="StandardWeb"/>
      </w:pPr>
      <w:r>
        <w:t xml:space="preserve">Und was darf es mehr als empfänglich zu sein, um zu empfangen und glücklich zu werden. Denn die Sonne scheinet allewege, und wird nicht müde zu scheinen; sie schüttet Tag und Nacht, ewig und ohne Ende, ihre Strahlen über alles aus, und erfreuet und segnet was und wo sie treffen, und nicht gehemmt und gehindert werden. </w:t>
      </w:r>
    </w:p>
    <w:p w14:paraId="28DD5BFE" w14:textId="77777777" w:rsidR="00585241" w:rsidRDefault="00585241" w:rsidP="00585241">
      <w:pPr>
        <w:pStyle w:val="StandardWeb"/>
      </w:pPr>
      <w:r>
        <w:t xml:space="preserve">Wenn denn nun Bahn geworden, und das Himmelreich, sozusagen, nahe herbeigekommen ist; so ist es Zeit, dem Himmelreich Gewalt zu tun, und es für sich und andre zu sich zu reißen. </w:t>
      </w:r>
    </w:p>
    <w:p w14:paraId="4F1ED958" w14:textId="77777777" w:rsidR="00585241" w:rsidRDefault="00585241" w:rsidP="00585241">
      <w:pPr>
        <w:pStyle w:val="StandardWeb"/>
      </w:pPr>
      <w:r>
        <w:rPr>
          <w:rStyle w:val="Fett"/>
          <w:rFonts w:eastAsiaTheme="majorEastAsia"/>
        </w:rPr>
        <w:t>„Ach, dass du den Himmel zerrissest, und führest herab, dass die Berge vor dir zerflossen, wie ein heiß Wasser vom heftigen Feuer vergeudet, dass dein Name kund würde unter deinen Feinden, und die Heiden zittern müssten, durch die Wunder, die du tust, derer man sich nicht versiehst.“</w:t>
      </w:r>
      <w:r>
        <w:t xml:space="preserve"> </w:t>
      </w:r>
    </w:p>
    <w:p w14:paraId="6D84D60A" w14:textId="77777777" w:rsidR="00585241" w:rsidRDefault="00585241" w:rsidP="00585241">
      <w:pPr>
        <w:pStyle w:val="StandardWeb"/>
      </w:pPr>
      <w:r>
        <w:t xml:space="preserve">Wenn denn nun Bahn geworden, und das Himmelreich nahe herbeigekommen ist; so ist es Zeit, dem Himmelreich Gewalt zu tun, und es für sich und andre zu sich zu reißen; so ist es Zeit, nicht bloß den alten Schaden zu bessern, sondern einen von Grund aus neuen Bau des Reichs Gottes zu gründen. </w:t>
      </w:r>
    </w:p>
    <w:p w14:paraId="1C142C01" w14:textId="77777777" w:rsidR="00585241" w:rsidRDefault="00585241" w:rsidP="00585241">
      <w:pPr>
        <w:pStyle w:val="StandardWeb"/>
      </w:pPr>
      <w:r>
        <w:t xml:space="preserve">Stehe denn auf, wer Gott fürchtet, und dazu helfen und beitragen kann! </w:t>
      </w:r>
    </w:p>
    <w:p w14:paraId="4CE8EB45" w14:textId="77777777" w:rsidR="00585241" w:rsidRDefault="00585241" w:rsidP="00585241">
      <w:pPr>
        <w:pStyle w:val="StandardWeb"/>
      </w:pPr>
      <w:r>
        <w:t xml:space="preserve">Zuerst und vor allen können die Fürsten und Vorgesetzten der Völker dazu beitragen. Ihren Händen ist die Sorge für andre Menschen von Gott anvertrauet, und es ist nichts Kleines und Geringes, was ihren Händen anvertrauet ist. Der geringste ihrer Untertanen und Untergebenen ist ein Mensch wie sie, und wert geachtet vor Gott. Er ist nicht für diese vergängliche Welt beschieden, sondern nur auf eine kurze Zeit hierher getan, dass er, unter ihren Augen, durch ihre weise Anstalten und Vorkehrungen, und durch ihr Beispiel, für eine unvergängliche zubereitet und tüchtig gemacht werde. Da wird er ewig sein und bleiben, und da wird er über die, deren Händen er hier anvertrauet war, ewig frohlocken, oder ewig jammern und wehklagen. </w:t>
      </w:r>
    </w:p>
    <w:p w14:paraId="1E9685CB" w14:textId="77777777" w:rsidR="00585241" w:rsidRDefault="00585241" w:rsidP="00585241">
      <w:pPr>
        <w:pStyle w:val="StandardWeb"/>
      </w:pPr>
      <w:r>
        <w:lastRenderedPageBreak/>
        <w:t xml:space="preserve">Dazu können sonderlich die Priester beitragen, denn sie sind nicht Lehrer einer irdischen und menschlichen Weisheit, sondern Inhaber der Wahrheit, und Haushalter über Gottes Geheimnis. </w:t>
      </w:r>
    </w:p>
    <w:p w14:paraId="0F977A6A" w14:textId="77777777" w:rsidR="00585241" w:rsidRDefault="00585241" w:rsidP="00585241">
      <w:pPr>
        <w:pStyle w:val="StandardWeb"/>
      </w:pPr>
      <w:r>
        <w:t xml:space="preserve">Wenn das Evangelium mit klugen Worten gepredigt wird; so wird das Kreuz Christi zunichte, denn alsdann will die Welt mit ihrer Weisheit Gott in seiner Weisheit erkennen. Und dieweil die Welt mit ihrer Weisheit Gott in seiner Weisheit nicht erkennet, gefällt es Gott, durch törichte Predigt selig zu machen. Aber die göttliche Torheit ist größer denn die Menschen sind, und ist dennoch Weisheit bei den Vollkommenen, nicht eine Weisheit dieser Welt, auch nicht der Obersten dieser Welt, welche vergehen, sondern eine heimliche verborgene Weisheit Gottes, welche Gott verordnet hat vor der Welt zu unsrer Herrlichkeit, welche keiner von den Obersten dieser Welt erkannt hat, noch erkennet. </w:t>
      </w:r>
    </w:p>
    <w:p w14:paraId="413FFACA" w14:textId="77777777" w:rsidR="00585241" w:rsidRDefault="00585241" w:rsidP="00585241">
      <w:pPr>
        <w:pStyle w:val="StandardWeb"/>
      </w:pPr>
      <w:r>
        <w:t xml:space="preserve">Deswegen kam auch Paulus zu den Korinthern nicht mit hohen Worten oder hoher Weisheit; sondern hielt sich nicht dafür, dass er unter ihnen etwas wüsste, ohne allein Jesum Christum den Gekreuzigten, dadurch er weltlich gesinnten Menschen und ihrer Vernunft nicht gefallen wollte, und nicht gefallen konnte. Denn das Evangelium wird, seiner Natur nach, den Juden ein Ärgernis und den Griechen eine Torheit gepredigt; aber es ist, sagt der Apostel, eine Kraft Gottes, die da selig macht alle, die daran glauben. </w:t>
      </w:r>
    </w:p>
    <w:p w14:paraId="4E84FFC2" w14:textId="77777777" w:rsidR="00585241" w:rsidRDefault="00585241" w:rsidP="00585241">
      <w:pPr>
        <w:pStyle w:val="StandardWeb"/>
      </w:pPr>
      <w:r>
        <w:t xml:space="preserve">Übrigens braucht sich die Vernunft des Evangelii nicht zu schämen. Denn obwohl es ihr, anfangs und ohne Erfahrung, schwer wird, zu glauben, dass im Kreuz, in Niedrigkeit, in Hingebung und Entsagung Heil ist, und dass alle Schätze der Weisheit und Erkenntnis in Christo verborgen liegen; so kann sie des, wenn die Erfahrung hinzukommt, nach und nach und mehr und mehr innewerden. Und wer, wie Jakobus sagt, durchschaut in das vollkommene Gesetz der Freiheit, der weiß, woran er ist, und ob es der Mühe lohnt, ein Christ zu sein. </w:t>
      </w:r>
    </w:p>
    <w:p w14:paraId="5F54904A" w14:textId="77777777" w:rsidR="00585241" w:rsidRDefault="00585241" w:rsidP="00585241">
      <w:pPr>
        <w:pStyle w:val="StandardWeb"/>
      </w:pPr>
      <w:r>
        <w:t xml:space="preserve">Ein solcher würde bei dem Bau des Reichs Gottes mit Rat und Tat an Hand gehen, und allerdings vor andern dazu helfen und beitragen können; doch wir alle können, jedermann kann dazu helfen und beitragen, er sei Lehrer oder Lehrling, Herr oder Knecht, gelehrt oder ungelehrt, Priester oder Laie, reich oder arm, hoch oder niedrig, Bürger oder Bauer. Aber, es trete ab von der Ungerechtigkeit, wer den Namen Christi nennet. Er muss denn bei sich anfangen, und, nach ernstlicher Prüfung und Selbstverleugnung, seinen Willen aufgeben, und Gottes Willen tun wollen bis in den Tod, und nicht davon weichen wollen weder zur Rechten noch zur Linken. Das ist: er muss zuerst selbst auf rechtem Wege sein, und dann, unverhohlen und ohne Ansehen der Person, strafen und bitten und ermahnen aus Herzensgrund, und dabei sein Licht leuchten lassen vor den Leuten, dass sie seine guten Werke sehen und seinen Vater im Himmel preisen. </w:t>
      </w:r>
    </w:p>
    <w:p w14:paraId="4A30466B" w14:textId="77777777" w:rsidR="00585241" w:rsidRDefault="00585241" w:rsidP="00585241">
      <w:pPr>
        <w:pStyle w:val="StandardWeb"/>
      </w:pPr>
      <w:r>
        <w:t xml:space="preserve">So etwas, mehr oder weniger, könnte die Folge der allgemeinen Züchtigung und des über Deutschland und Europa ergangenen Elendes und namenlosen Jammers werden. Und, wenn das würde - wenn die Bösen, gut; die Unbekehrten, bekehrt würden; wenn Recht überall geehrt, und Redlichkeit und ernster Sinn allgemein auf Erden würden; wenn die Weit nicht liebgehabt, sondern eine Herberge würde, wo man sich behilft, und nur an die weitre Reise und an die Heimat denkt; wenn das Reich Gottes nicht Essen und Trinken, sondern wieder Gerechtigkeit, und Friede und Freude in dem Heiligen Geist würde; in summa, wenn der, der allein wahrer Gott ist, und, den er gesandt hat, Jesus Christus, erkannt würde in Hütten und in Palästen - wenn das würde; so wäre auch dieser Zeit Leiden nicht wert, der Herrlichkeit, die alsdann würde offenbarer werden. </w:t>
      </w:r>
    </w:p>
    <w:p w14:paraId="390A410D" w14:textId="77777777" w:rsidR="00585241" w:rsidRDefault="00585241" w:rsidP="00585241">
      <w:pPr>
        <w:pStyle w:val="StandardWeb"/>
      </w:pPr>
      <w:r>
        <w:lastRenderedPageBreak/>
        <w:t xml:space="preserve">Und ihr, ihr Traurige und Betrübte, die ihr, nahe und ferne, trostlos steht, und über euren Verlust, über eure Söhne, eure Freunde und Geliebte weint, verzaget nicht! Und wenn der Trost, dass sie für Freiheit und Vaterland gelitten haben und gestorben sind, euch nicht trösten kann; hier ist eine Aussicht, die über Tod und Grab und über alles, was irdisch ist, erheben, und eure Tränen trocknen kann. </w:t>
      </w:r>
    </w:p>
    <w:p w14:paraId="596E62D1" w14:textId="77777777" w:rsidR="00585241" w:rsidRDefault="00585241" w:rsidP="00585241">
      <w:pPr>
        <w:pStyle w:val="StandardWeb"/>
        <w:jc w:val="center"/>
      </w:pPr>
      <w:r>
        <w:t>Es woll' uns Gott genädig sein,</w:t>
      </w:r>
      <w:r>
        <w:br/>
        <w:t>Und seinen Segen geben.</w:t>
      </w:r>
      <w:r>
        <w:br/>
        <w:t>Sein Antlitz uns mit hellem Schein</w:t>
      </w:r>
      <w:r>
        <w:br/>
        <w:t>Erleuchte zum ewigen Leben,</w:t>
      </w:r>
      <w:r>
        <w:br/>
        <w:t>Dass wir erkennen seine Werk',</w:t>
      </w:r>
      <w:r>
        <w:br/>
        <w:t>Und was ihm lieb auf Erden,</w:t>
      </w:r>
      <w:r>
        <w:br/>
        <w:t>Und Jesus Christus, Heil und Stärk',</w:t>
      </w:r>
      <w:r>
        <w:br/>
        <w:t>Bekannt den Heiden werde,</w:t>
      </w:r>
      <w:r>
        <w:br/>
        <w:t xml:space="preserve">Und sie zu Gott bekehre! </w:t>
      </w:r>
    </w:p>
    <w:p w14:paraId="7AD1D69F" w14:textId="77777777" w:rsidR="00585241" w:rsidRDefault="00585241" w:rsidP="00585241">
      <w:r>
        <w:t xml:space="preserve">Amen! </w:t>
      </w:r>
    </w:p>
    <w:p w14:paraId="5F2384C6" w14:textId="77777777" w:rsidR="00585241" w:rsidRDefault="00585241" w:rsidP="00585241">
      <w:pPr>
        <w:pStyle w:val="berschrift1"/>
      </w:pPr>
      <w:r>
        <w:t>Danichius, Hilarius - Auf Neujahr.</w:t>
      </w:r>
    </w:p>
    <w:p w14:paraId="70A9993C" w14:textId="77777777" w:rsidR="00585241" w:rsidRDefault="00585241" w:rsidP="00585241">
      <w:pPr>
        <w:pStyle w:val="berschrift2"/>
      </w:pPr>
      <w:r>
        <w:t>Jesus, das ist der Name, in welchem allein Heil ist.</w:t>
      </w:r>
    </w:p>
    <w:p w14:paraId="356895EC" w14:textId="77777777" w:rsidR="00585241" w:rsidRDefault="00585241" w:rsidP="00585241">
      <w:pPr>
        <w:pStyle w:val="StandardWeb"/>
      </w:pPr>
      <w:r>
        <w:t xml:space="preserve">Wie gern, meine geliebten Brüder, würde ich über diesen heilbringenden Namen reden, müsste ich nicht fürchten, diesem allerheiligsten Namen mehr Schmach als Lob zu bringen, wenn meine verwegene Zunge sich das anmaßt, was im Himmel unter Anbetung und tiefster Beugung der Engel liebstes Geschäft ist. Ich gedenke des Wortes: „Du sollst den Namen deines Gottes nicht unnützlich führen.“ Fügst du hierzu: „in deinem Munde,“ so kann ich, selbst wenn ich wollte, nicht zweifeln, dass gerade mein Mund gemeint ist; eben darum fürchte ich mich, weil ich ein Mann bin von unreinen Lippen. Wer verdiente nicht, dass ihm jenes Davidswort ins Ohr gesagt würde: „Warum verkündigest du meine Rechte, und nimmt meinen Namen in deinen Mund?“ </w:t>
      </w:r>
    </w:p>
    <w:p w14:paraId="084C53C8" w14:textId="77777777" w:rsidR="00585241" w:rsidRDefault="00585241" w:rsidP="00585241">
      <w:pPr>
        <w:pStyle w:val="StandardWeb"/>
      </w:pPr>
      <w:r>
        <w:t xml:space="preserve">Wenn aber nichts desto weniger die Lieblichkeit dieses Namens von der einen Seite mich anzieht, so erschreckt mich von der andern seine Majestät, die mir so groß erscheint, dass sie das Sehvermögen meines Geistes blendet, wie hellster Sonnenglanz das Auge der Eule. Je mehr ich mich in Gedanken vertiefe, desto weniger weiß ich, was ich sagen soll. Eins ist gewiss, was ich auch reden möge, auch wenn ich nicht mit Menschen-, sondern mit Engelzungen redete, ich kann nichts reden, das der Majestät dieses hohen Namens würdig wäre. Ich glaube nämlich in der Tiefe des Namens ein verborgenes Wunder und Geheimnis zu schauen, das ich, obschon ich es nicht in Worte zu fassen vermag, doch schweigend verehren möchte, so gut ich kann. O Name, der über alle Namen ist! Du wunderbarer, holdseliger, ehrenreicher, kraftspendender Name. Wollt ihr wissen, wie wunderbar er ist. Eben so wunderbar, als Gott selbst, den du um so weniger zu finden vermagst, je mehr du nach ihm fragst. Einst fragte Jakob nach ihm, in der Meinung, Gott könne, wie ein Mensch, von irgend einem Eigennamen umfasst werden. So gern er ihn gewusst hätte, er hätte ihn doch nicht aussprechen können, wenn er ihn gewusst hätte. Aber hören wir, was Jakob für eine Antwort bekam auf seine Frage: „Sage doch, wie heißt dein Name?“ „Warum,“ sprach er, „warum fragst du nach meinem Namen, der da wunderbar ist?“ Als hätte er sagen wollen, du fragst vergeblich nach ihm, denn es gibt keinen Ausdruck für ihn. Schaue den Himmel an und zähle die Sterne, ob du es kannst; siehe die Erde an und zähle alle ihre Frucht, ob du auch das kannst. Erforsche die Luft mit Allem, was da fliegt; betrachte das Meer und Alles, was </w:t>
      </w:r>
      <w:r>
        <w:lastRenderedPageBreak/>
        <w:t xml:space="preserve">darinnen ist. Das Alles habe ich aus nichts geschaffen und bin bei ihnen Allen. Durch mich und in mir haben sie. Alle das Leben; Ich aber habe es durch niemand anders, als allein durch mich selbst. Das ist mein Name von Ewigkeit her und in Ewigkeit hinein. So lasst uns rufen mit dem Psalmisten: Herr unser Herrscher, wie wunderbar ist dein Name in allen Landen! Ja wahrlich, überaus wunderbar, weil er Allen das Dasein gibt, und es doch von Niemand empfängt; weil er Alles gemacht hat nach Zahl, Maß und Gewicht, und ist doch selbst ohne Zahl, Maß und Gewicht; weil er Alles verändert und wandelt, und bleibt doch selbst allezeit ohne Wechsel und Wandel. Wer hat je von solch einem Namen gehört, den man viel eher bewundern, als aussprechen lernt? Nun aber können wir ihn doch einigermaßen aussprechen, nachdem so hohe Majestät sich nicht nur dem menschlichen Verständnis, sondern auch den menschlichen Sinnen angepasst hat; nachdem das Wort Fleisch ward und unter uns wohnte; nachdem jener Alte der Tage als Kind uns geboren und ein Sohn uns gegeben ist, der von Ewigkeit her gezeugt ward. „Du sollst einen Namen Jesus heißen!“ Diesen Namen gerade soll jenes Kind empfangen. Sage doch, lieber Engel, sage, was heißt das? Wir verstehen und begreifen diesen Namen nicht; sprich deutlicher. So merke auf! „Denn er wird sein Volk selig machen von ihren Sünden.“ Das ist die Antwort. Nun erkennt ihr, dass Jesus so viel heißt als Seligmacher. Aber nichts desto weniger bleibt es ein wunderbarer Name. Denn wer kann Jemand selig machen von seinen Sünden, außer allein Gott? So ist ersichtlich, dass dieser Name voll göttlicher Majestät, voll göttlicher Kraft ist. Ein Mensch kann zwar von Gott die Macht empfangen, Sünden zu vergeben, loszusprechen von Sünden, aber er kann nicht selig machen von den Sünden. Dies ausgezeichnete und alles überragende Vorrecht hat sich Gott allein vorbehalten und den Menschen nicht mitgeteilt. Da nun dein Name, liebster Jesu, solch ein Name ist, so werde meiner Rechten vergessen, wenn ich einer vergäße, meine Zunge müsse an meinem Gaumen kleben, wenn ich ihn nicht anriefe, wenn ich nicht alle meine Arbeit in ihm begönne. Denn da ich täglich sündige, muss ich täglich ihn anrufen. Herr Jesu, Seligmacher, du kannst und willst mich selig machen; so mach mich selig um deines Namens willen, denn die Wasser gehen mir bis an die Seele. Ich versinke im tiefen Schlamm, da kein Grund ist; ich bin in tiefen Wassern und die Flut will mich ersäufen. Darum muss ich rufen: Errette mich, Herr Jesu, dass ich nicht untergehe. So viel vom wunderbaren Namen. Warum wohl ists auch ein Sehnsucht erweckender Name, stärkere Sehnsucht erweckend als Gold und Silber, als Honig und Honigseim? „Nach deinem Namen,“ sagt der Prophet, „und nach deinem Gedächtnis verlanget meine Seele.“ Lieben Brüder, was holdselig, was heilsam ist, darnach begehrt man mit heftigem Verlangen. Was aber ist holdseliger, was süßer, was heilsamer, als der Name Jesu? Jesu Name ist holdselig denen, die ihn lieben, süß denen, die ein gedenken, heilbringend denen, die ihn anrufen. Warum sollte ich ihn nicht lieben, der mich so sehr geliebt hat? Warum sollte ich ein nicht gedenken, der mein nimmer vergisst? Liebster Jesu, meine Seele begehrte nach dir in der Nacht der Versuchungen, sie wusste wohl, dass du allein sie könntest herausreißen und erretten; ich trug kein anderes Verlangen im Geiste meines Gemüts, frühe wachte ich zu Dir. Und dann, wie ehrenreich ist dieser Name! Hört, was Paulus sagt: „Im Namen Jesu sollen sich beugen aller derer Kniee, die im Himmel, auf Erden und unter der Erde sind, und alle Zungen sollen bekennen, dass Jesus Christus der Herr sei, zur Ehre Gottes des Vaters.“ O Name über alle Namen! Sobald dieser Name genannt wird, erfüllt seine Kraft den Himmelssaal mit dem Weihrauche der Anbetung, in der sich niederneigen. Alle, die in der Höhe wohnen. Er erfüllt die Erde mit Furcht, die Hölle schlägt er mit Schrecken, er beugt dort den Nacken auch der Stolzen, er beugt sie nieder bis zur Erde, er stößt sie nieder in den Staub. Ja, dieser Name beugt jene stolzen nichtswürdigen Geister so sehr darnieder, dass kraft dieses Namens die niedertreten mag ein schwacher Fuß, der Fuß irgend eines armseligen Menschen, der diesem Namen die Ehre gibt; ganz so, wie einst der kleine David den stolzen Goliath niederstreckte mit einem Stein. Zuletzt endlich, der Name Jesu ist kraftspendend, denn wie das Brot stärkt er des Menschen Herz. Niemand hat in der Not ihn vergeblich in den Mund genommen, ohne deutlich spürbar irgend eine sonderliche </w:t>
      </w:r>
      <w:r>
        <w:lastRenderedPageBreak/>
        <w:t xml:space="preserve">Hilfe aus ihm zu empfangen. Dieser Name hat die Märtyrer in Folterqualen gestärkt; den Bekennern hat er fröhliches Auftun ihres Mundes verliehen; den Blinden hat er das Gesicht wiedergegeben, den Lahmen gesunde Füße, den Stummen die Wohltat der Rede, den Tauben das Gehör; die Toten endlich hat er ins Leben zurückgerufen. „Mit diesem Namen gedeckt,“ hat einer gesagt, „fürchte ich mich nicht vor viel hundert Tausenden, die sich umher wider mich legen; wenn sich schon ein Heer wider mich legt, so fürchtet sich dennoch mein Herz nicht.“ Wie sollte sich auch einer fürchten, wenn er solch eine starke Kraft bei sich hat? Selbst an den Pforten der Hölle wird sicher vorübergehen, wer mit diesem Namen gedeckt ist. In Summa: Wer in irgend eine Versuchung oder Gefahr gerät, der fliehe zur Freistatt dieses Namens, der führe diesen Namen im Munde, der bewege diesen Namen im Herzen, der rufe diesen Namen an in aller seiner Not. Geliebteste Brüder! O dass doch der Name Jesus mit unauslöschlicher Schrift in unseren Herzen geschrieben stünde; o dass er doch nie aus unserer Seele käme; o dass doch unser Herz ein Bethaus wäre, darinnen mit goldenen Buchstaben der Name Jesus eingegraben steht! Diesen Namen wollen wir immer betrachten, ihn wollen wir immer lieben, in ihm ohne Aufhören uns freuen, in ihm endlich nach diesem Leben gewandelt werden von einer Klarheit zur andern, auf dass wir Alle sagen lernen: Jesu, meine Freude, Jesu, meine Krone, Jesu, mein Heil, dich preise ich über Alles. Amen. </w:t>
      </w:r>
    </w:p>
    <w:p w14:paraId="7336D959" w14:textId="77777777" w:rsidR="00585241" w:rsidRDefault="00585241" w:rsidP="00585241">
      <w:pPr>
        <w:pStyle w:val="berschrift1"/>
      </w:pPr>
      <w:r>
        <w:t>Dräseke, Johann Heinrich Bernhard - Am ersten Jahrstage 1803</w:t>
      </w:r>
    </w:p>
    <w:p w14:paraId="1A3D264B" w14:textId="77777777" w:rsidR="00585241" w:rsidRDefault="00585241" w:rsidP="00585241">
      <w:pPr>
        <w:pStyle w:val="StandardWeb"/>
      </w:pPr>
      <w:r>
        <w:rPr>
          <w:rStyle w:val="Fett"/>
          <w:rFonts w:eastAsiaTheme="majorEastAsia"/>
        </w:rPr>
        <w:t>Über die Kirchenregister des verflossenen Jahres.</w:t>
      </w:r>
      <w:r>
        <w:t xml:space="preserve"> </w:t>
      </w:r>
    </w:p>
    <w:p w14:paraId="36F2C192" w14:textId="77777777" w:rsidR="00585241" w:rsidRDefault="00585241" w:rsidP="00585241">
      <w:pPr>
        <w:pStyle w:val="StandardWeb"/>
      </w:pPr>
      <w:r>
        <w:t xml:space="preserve">So stehen wir denn abermals am Eingange eines neuen Jahres, ewiger Gott! So ist schon wieder eine bedeutende Strecke unsrer Laufbahn zurückgelegt; und von der Eile des Lebens ergriffen sind wir näher, - ach, wie viel! näher gerückt dem Grabe und der Ewigkeit. </w:t>
      </w:r>
    </w:p>
    <w:p w14:paraId="19F8CBF8" w14:textId="77777777" w:rsidR="00585241" w:rsidRDefault="00585241" w:rsidP="00585241">
      <w:pPr>
        <w:pStyle w:val="StandardWeb"/>
      </w:pPr>
      <w:r>
        <w:t xml:space="preserve">Mögen wir denn nicht nur älter, sondern auch weiser geworden sein! Wie getrost mitten in diesem Wechsel der äußern Welt würden wir dann jetzt zu dir aufblicken, und bei dem Gedanken, dass du auch über das verflossene Jahr uns zur Rechenschaft ziehen werdest, wie friedevoll, wie heiter bleiben können! Du ließt es an nichts fehlen, was zu unsrer Erziehung nötig war. Blieb deine Gnade vergebens, so trifft uns, und nur uns aller Vorwurf. Wir verkannten des Lebens hohe Zwecke; wir verschmähten Deine leitende Vaterhand; wir benutzten nicht, was Du wohlmeinend zu unserm Heile geschehen ließt; wir betäubten im unruhigen Drange sinnlicher Zerstreuungen gegen Deinen Ruf das vereitelte Herz. Richter im Himmel, wie demütigt uns dieses Geständnis, in welches wir alle ohne Unterschied, der Eine nur mit noch größerem Rechte und mit noch tieferer Beschämung, als der Andre, einstimmen müssen! </w:t>
      </w:r>
    </w:p>
    <w:p w14:paraId="78B598F8" w14:textId="77777777" w:rsidR="00585241" w:rsidRDefault="00585241" w:rsidP="00585241">
      <w:pPr>
        <w:pStyle w:val="StandardWeb"/>
      </w:pPr>
      <w:r>
        <w:t xml:space="preserve">O es soll besser werden, ruft es laut in unserm Innern. Wir wollen uns aufmachen, um das große, das hochheilige Geschäft unsrer Veredlung mit bedeutenderem Erfolge zu betreiben; klar und lebendig steht dieser Entschluss vor unserer Seele da. Er ist das einzige Mittel unsere Menschenwürde zu retten; darum fassen wir ihn alle. Er ist der einzige Weg, auf dem wir, weil wir noch hier sind, dem Verderben entrinnen können, darum erneuern wir ihn ungesäumt, heute noch, in diesem feierlichen Augenblicke der gemeinschaftlichen Erhebung zu Dir. Er ist aber schwer zu vollführen: darum erbeten wir uns Deinen Beistand, o Du, der Du auch in dem Schwachen Dich mächtig beweisest, wenn er folgsam Deiner Führung vertraut. Segne jede Seele, die Dich liebt! Heilige diese ganze Versammlung durch die Feier dieser Augenblicke! Senke Vorgefühl des Himmels in unsre Brust, wenn wir uns jetzt, einmütig, vor Dir niederwerfen in stiller Rührung! - </w:t>
      </w:r>
    </w:p>
    <w:p w14:paraId="69BA64EB" w14:textId="77777777" w:rsidR="00585241" w:rsidRDefault="00585241" w:rsidP="00585241">
      <w:pPr>
        <w:pStyle w:val="StandardWeb"/>
      </w:pPr>
      <w:r>
        <w:lastRenderedPageBreak/>
        <w:t xml:space="preserve">Text: Pred. Sal. 1,9. </w:t>
      </w:r>
    </w:p>
    <w:p w14:paraId="2EBE6AE8" w14:textId="77777777" w:rsidR="00585241" w:rsidRDefault="00585241" w:rsidP="00585241">
      <w:pPr>
        <w:pStyle w:val="StandardWeb"/>
      </w:pPr>
      <w:r>
        <w:t>„</w:t>
      </w:r>
      <w:r>
        <w:rPr>
          <w:rStyle w:val="Fett"/>
          <w:rFonts w:eastAsiaTheme="majorEastAsia"/>
        </w:rPr>
        <w:t>Was ist es, das geschehen ist? Eben das, was wieder geschehen wird. Was ist es, das man getan hat? Eben das, was man wieder tun wird. Es geschieht nichts Neues unter der Sonne“.</w:t>
      </w:r>
      <w:r>
        <w:t xml:space="preserve"> </w:t>
      </w:r>
    </w:p>
    <w:p w14:paraId="5A181076" w14:textId="77777777" w:rsidR="00585241" w:rsidRDefault="00585241" w:rsidP="00585241">
      <w:pPr>
        <w:pStyle w:val="StandardWeb"/>
      </w:pPr>
      <w:r>
        <w:t xml:space="preserve">Im Munde eines erfahrenen Mannes kann nichts natürlicher sein, meine Freunde, als diese Äußerung. Mit dem Jünglinge ist es anders. Unbekannt in den Kreisen, in welche er schüchtern eintritt, findet er Neues, wohin er kommt. Unablässig begegnen ihm überraschende Anblicke, merkwürdige Gegenstände, auffallende Erscheinungen. Er bewundert alles, weil er alles zum ersten Male sieht. Wer aber, wie Salomo, schon eine so lange Reihe von Jahren hindurch, auf des Lebens buntem Markte sich herumtrieb, mit Menschen aller Art und Klassen verkehrte, und nicht nur Zeuge der um ihn her vorgehenden Veränderungen und Begebenheiten, sondern tätiger Teilnehmer daran war: der hat das Überallstillestehn und Staunen und Hochaufmerken verlernt; dem geht es mit tausend Dingen, die der jüngeren Welt unerhört scheinen, wie mit alten Bekannten bei jedem Vorfalle erinnert er sich an ähnliche Auftritte aus seiner früheren Zeit; und man kann ihm nichts erzählen, was er nicht auch schon, in andern Gestalten und unter andern Umständen, gesehen und erlebt hätte. Daher spricht er denn, indes du vielleicht die Dinge, die da kommen sollen, ungeduldig erwartest oder ängstlich fürchtest, mit der gleichmütigsten Ruhe, wie jener berühmte König! „Was ist es, das geschehen wird! Eben das, was unendlich oft schon geschehen ist; es geschieht nichts Neues unter der Sonne“,- </w:t>
      </w:r>
    </w:p>
    <w:p w14:paraId="683C51F6" w14:textId="77777777" w:rsidR="00585241" w:rsidRDefault="00585241" w:rsidP="00585241">
      <w:pPr>
        <w:pStyle w:val="StandardWeb"/>
      </w:pPr>
      <w:r>
        <w:t xml:space="preserve">Wer sollte auch die Wahrheit hievon nicht fühlen! Die Natur hat ihre Gesetze, nach welchen jede Veränderung in derselben regelmassig erfolgt, und hatte sie immer. Von jeher wechselten Sommer und Winter, Frost und Hitze, Tag und Nachts Sonnenschein und Regen, Sturm und Windstille, Ebbe und Flut, Saat und Ernte, teure und wohlfeile Zeit, Jahresschluss und Jahresanfang. Und so ist es bis auf diesen Augenblick. Die Menschenwelt freilich liefert des Ungleichförmigen, des Mannigfaltigen und Abstechenden weit mehr, weil hier neben sinnlicher Notwendigkeit zugleich der freie Geist seine Wirksamkeit äußert; im Ganzen aber kommen doch auch hier dieselben Veränderungen, die man schon ehemals bemerkte, wieder. Es werden Reiche gegründet und zerstört, Thronen errichtet und daniedergerissen, Gesetze gegeben und verworfen, Verfassungen eingeführt und abgeschafft, Kriege begonnen und geendigt, Gegenden verschönert und verwüstet, Völker gehoben und in den Staub gedrückt. Es entstehen Meinungen und verlieren sich; es erscheint eine Mode und schwindet; es blühen Anstalten und welken ungepflegt dahin; es steigen Familien, und sinken in dunkle Vergessenheit; es treten Geschlechter auf und ab. Hier Zuschauer, siehst du Geburtstags-, dort Begräbnisfeier; hier Verbindungen, welche die Liebe knüpft, dort Trennungen durch den Tod oder das Schicksal, hier Verdienst und Tugend, dort Nichtswürdigkeit und Tücke; hier Arbeiter und Erwerber, dort Genießer und Verzehrer; hier Freude, Überfluss, Wohlleben, glänzende Pracht, dort Mangel und Not und Tränen und Händeringen und kummerblasse Wangen und Gestalten des Elends. So war es, so lange die Welt sieht; so ist es noch, „Es geschieht nichts Neues unter der Sonne“. </w:t>
      </w:r>
    </w:p>
    <w:p w14:paraId="6D213510" w14:textId="77777777" w:rsidR="00585241" w:rsidRDefault="00585241" w:rsidP="00585241">
      <w:pPr>
        <w:pStyle w:val="StandardWeb"/>
      </w:pPr>
      <w:r>
        <w:t xml:space="preserve">Soll uns dies aber den Aufenthalt auf der Erde verleiden? Sähen wir es lieber, wenn wir immer nur Bemerkungen machten, dergleichen noch keiner gemacht, oder Begebenheiten wahrnähmen, wie sie noch nie dagewesen? Mögen wir wünschen, dass täglich die Welt um uns her sich verwandelte, dass, wie in einem Schattenspiele, schnell, eine neue Gestalt nach der andern uns vorüberginge, und folglich nirgend wir einen Punkt fanden, wo wir mit unserer Aufmerksamkeit verweilen und gleichsam ausruhen könnten? Und würden wir glücklicher sein, wenn es so wäre? </w:t>
      </w:r>
    </w:p>
    <w:p w14:paraId="2DFD99D4" w14:textId="77777777" w:rsidR="00585241" w:rsidRDefault="00585241" w:rsidP="00585241">
      <w:pPr>
        <w:pStyle w:val="StandardWeb"/>
      </w:pPr>
      <w:r>
        <w:lastRenderedPageBreak/>
        <w:t xml:space="preserve">O, nur wohlmeinend beachten dürfen wir, was uns umgibt, teure Brüder, und es zum Gegenstande frommen Nachdenkens machen; so wird auch das Alltäglichste uns lehrreich. Nur sorgfältig zu benutzen brauchen wir, was uns Freude und Frieden geben kann; so gewinnt selbst das einförmigste Leben unter unseren Händen einen eigentümlichen Reitz. </w:t>
      </w:r>
    </w:p>
    <w:p w14:paraId="75032CF5" w14:textId="77777777" w:rsidR="00585241" w:rsidRDefault="00585241" w:rsidP="00585241">
      <w:pPr>
        <w:pStyle w:val="StandardWeb"/>
      </w:pPr>
      <w:r>
        <w:t>Ich denke dies jetzt, und zwar mit besonderer Beziehung auf die Geschichte unsers Ortes im verflossenen Jahre, darzutun. Wie wir wissen, ist nicht viel, und wenn wir einen einzigen Todesfall</w:t>
      </w:r>
      <w:r>
        <w:rPr>
          <w:rStyle w:val="Funotenzeichen"/>
        </w:rPr>
        <w:footnoteReference w:id="1"/>
      </w:r>
      <w:r>
        <w:t xml:space="preserve">, der unser aller wehmütige Teilnahme rege machte, ausnehmen, von ungewöhnlicher Erheblichkeit schlechthin nichts unter uns vorgegangen. Und wo könnten demnach die Worte unsers Textes eine stärkere Bestätigung finden, als in unseren Erfahrungen? Gleichwohl lasset uns einmal nur auf einen Teil dieser Erfahrungen, ich meine, auf diejenigen Ereignisse, die, weil sie uns als christliche Religionsgesellschaft angehen, in unserm Kirchenbuche verzeichnet sind - nur auf diese, im allgemeinen, und mit Ausschluss alles Übrigen, lasset uns heute zurücksehen; und es wird sich uns manche wichtige Erinnerung, mancher ernste Gedanke, manche heilsame Lehre, mancher redliche Vorsatz aufdrängen. Dahin eben geht meine Absicht, wenn ich die hiesigen Kirchenregister vom verflossenen Jahre nunmehr zum Hauptgegenstande unserer weiteren Unterhaltung mache. </w:t>
      </w:r>
    </w:p>
    <w:p w14:paraId="15E0B622" w14:textId="77777777" w:rsidR="00585241" w:rsidRDefault="00585241" w:rsidP="00585241">
      <w:pPr>
        <w:pStyle w:val="StandardWeb"/>
      </w:pPr>
      <w:r>
        <w:t xml:space="preserve">Manchem wird das vielleicht unwichtig und zu einer diesem festlichen Tage entsprechenden Andacht wenig passend dünken. Den bitte ich indessen sein Urteil nicht zu übereilen. Unwichtig kann nichts sein, was Veredlung bezweckt, und mit Religion in Verbindung steht. Ob es aber für die Feier eines neuen Jahres unpassend sei über die kirchlichen Verzeichnisse des abgewichenen zu reden, das möget Ihr dann selbst entscheiden, wenn Ihr gesehen haben werdet, dass eben diese Verzeichnisse in Beziehung auf unseren religiösen, häuslichen und bürgerlichen Zustand zu den heilsamsten Betrachtungen veranlassen. </w:t>
      </w:r>
    </w:p>
    <w:p w14:paraId="68B7E508" w14:textId="77777777" w:rsidR="00585241" w:rsidRDefault="00585241" w:rsidP="00585241">
      <w:pPr>
        <w:pStyle w:val="StandardWeb"/>
      </w:pPr>
      <w:r>
        <w:t xml:space="preserve">Höret mir gern zu, Ihr Lieben! Ich wünsche nichts, Gott weiß es! ich wünsche nichts, als Euch nützlich zu werden. </w:t>
      </w:r>
    </w:p>
    <w:p w14:paraId="71DA43F6" w14:textId="77777777" w:rsidR="00585241" w:rsidRDefault="00585241" w:rsidP="00585241">
      <w:pPr>
        <w:pStyle w:val="StandardWeb"/>
      </w:pPr>
      <w:r>
        <w:t xml:space="preserve">Unsern Registern zufolge zählte die hiesige Gemeine im abgewichenen Jahre an Kommunikanten 1174; davon 732 das Abendmahl Jesu öffentlich, 442 dasselbe im Stillen, teils Hier, teils in ihren Wohnungen und auf dem Krankenbette feierten. </w:t>
      </w:r>
    </w:p>
    <w:p w14:paraId="5D6E2F53" w14:textId="77777777" w:rsidR="00585241" w:rsidRDefault="00585241" w:rsidP="00585241">
      <w:pPr>
        <w:pStyle w:val="StandardWeb"/>
      </w:pPr>
      <w:r>
        <w:t xml:space="preserve">Es ist ein frohes, glückliches Geschäft, und dieses großen Tages so ganz würdig, sich den Segen zu vergegenwärtigen, der durch jene Feier unter uns gestiftet ward. Wie Mancher fühlte sich beim Tische des Herrn emporgehoben zu heiligen Gedanken, erwärmt für edlere Gesinnungen, fester vereinigt mit seinem Gott, und durchdrungen von höherem Eifer für Pflicht und Tugend! Wie Mancher verließ mit neuer Ruhe des Gewissens und mit neuem Mute für jede künftige Lebenslage die stille Statte! Wie manche feindselige Leidenschaft erstarb beim Gedächtnisfeste des Göttlichen, der liebend sich für Alle dahingab! Wie Manche, durch Hass und Bitterkeit getrennt, verknüpfte der Altar der ewigen Huld zum Wohlwollen und Verzeihen! Wie Manche, die Gott abrief, entschlummerten sanfter mit dem Bilde ihres Heilandes im Herzen! Über wie manches Haus verbreitete eine einzige durch die Nachtmahlsfeier verherrlichte Stunde unabsehbar selige Wirkungen! </w:t>
      </w:r>
    </w:p>
    <w:p w14:paraId="671A5FD6" w14:textId="77777777" w:rsidR="00585241" w:rsidRDefault="00585241" w:rsidP="00585241">
      <w:pPr>
        <w:pStyle w:val="StandardWeb"/>
      </w:pPr>
      <w:r>
        <w:t xml:space="preserve">O lasse ein Jeder diese heitern Gestalten seinem nachdenkenden Geiste vorübergehen! Empfindet Euer ganzes, hohes Glück, die Ihr ohne Reue und Vorwurf bei ihnen verweilen könnet! Berechnet, wenn es möglich ist, was Ihr entbehrt, die Ihr aus Gleichgültigkeit und Stumpfsinn, oder aus Irreligion und Lasterliebe, oder aus Vorurteil und um doch hinter dem </w:t>
      </w:r>
      <w:r>
        <w:lastRenderedPageBreak/>
        <w:t>herrschenden Modetone nicht zurückzubleiben, jenes Segens Euch beraubet! Saget nicht, dass der Religiöse und sittliche Wert eines Zeitalters, mit Sicherheit, aus der Zahl der Kommunikanten nicht ersehen, und kein Mensch bloß darnach, richtig beurteilt werden könne, wie oft oder wie selten er das Abendmahl genieße; - wer weiß es besser, als der Freund Jesu, dass Übung, die zur Tugend erst hinführen, und ein heiliges Streben nach ihr wecken sollen, noch nicht Tugend selbst sind</w:t>
      </w:r>
      <w:r>
        <w:rPr>
          <w:rStyle w:val="Funotenzeichen"/>
        </w:rPr>
        <w:footnoteReference w:id="2"/>
      </w:r>
      <w:r>
        <w:t xml:space="preserve">? Davon ist hier überall die Rede nicht. Nur die deutliche, die zum Teil recht geflissentliche und überlegte, die je länger, je mehr überhandnehmende Vernachlässigung jener so Sinn- und heilvollen Feierlichkeit, nimmt der Menschenfreund trauernd in Anspruch. Nur das behauptet er, dass eine vorsätzliche Zurückhaltung vom Gedächtnisfeste Jesu mit der seiner Person und Lehre gebührenden Ehrfurcht durchaus im Widerspruche stehe. </w:t>
      </w:r>
    </w:p>
    <w:p w14:paraId="79DB8907" w14:textId="77777777" w:rsidR="00585241" w:rsidRDefault="00585241" w:rsidP="00585241">
      <w:pPr>
        <w:pStyle w:val="StandardWeb"/>
      </w:pPr>
      <w:r>
        <w:t xml:space="preserve">Oder dachtet Ihr auch dies zu leugnen? Hättet Ihr Gründe für jene Zurückhaltung, die mehr als leere Ausflüchte wären? Würdet Ihr wirklich auf eine befriedigende Art zu antworten wissen, wenn die religiöseren Vorfahren Euch wegen „Geringschätzung des Abendmahles“ vor ihr Gericht zögen? Und wie nun, - eine Frage, die heutiges Tages so wenig ungereimt zu nennen oder abzuweisen ist, dass sie sich vielmehr gewaltsam hervordrängt, - wie? wenn Eure Sitte die Sitte Aller!! werden sollte, - wie lange brauchte es in dem bereits eingetretenen Verhältnisse fortzugehen um jede Feier des teuren Gedächtnisses Jesu aus seiner Gemeine zu verbannen??? </w:t>
      </w:r>
    </w:p>
    <w:p w14:paraId="7624CE25" w14:textId="77777777" w:rsidR="00585241" w:rsidRDefault="00585241" w:rsidP="00585241">
      <w:pPr>
        <w:pStyle w:val="StandardWeb"/>
      </w:pPr>
      <w:r>
        <w:t xml:space="preserve">Welch ein Blick, meine Brüder! Welch eine Aussicht in die Zukunft! Kann sie am ersten Tage eines Jahres sich uns darbieten, ohne unser Innerstes zu erschüttern? Können wir sie wahrnehmen, Ihr Redlichen, ohne uns inniger zur Behauptung unserer bessern Grundsätze zu verbinden, und dem Geiste der Irreligion, wie und wo er sich äußern möge, mit verdoppeltem Ernste zu widerstehen? Können wir erwägen, wie viel daran liege, dass das Heilige heilig bleibe, ohne zu sorgfältigerer Aufmerksamkeit auf unseren religiösen Zustand und zu der gewissenhaftesten Selbstprüfung besonders in Absicht unsers Verhaltens gegen das Abendmahl uns feierlich ermuntert zu fühlen? </w:t>
      </w:r>
    </w:p>
    <w:p w14:paraId="7D056456" w14:textId="77777777" w:rsidR="00585241" w:rsidRDefault="00585241" w:rsidP="00585241">
      <w:pPr>
        <w:pStyle w:val="StandardWeb"/>
      </w:pPr>
      <w:r>
        <w:t xml:space="preserve">Scheue denn keiner diese Prüfung! „War ich mit unter denen, - so frage dich still und wohlmeinend, - die im verflossenen Jahre an des Herrn Tische sich versammelten? Wenn ich es war, mit welchen Gesinnungen beging ich sein Gedächtnis? Wie bereitete ich mein Gemüt darauf vor? Welche Wirkungen davon verspürte ich in meiner Denkart, für meine Sitten, an meinem Betragen? – Oder war ich es nicht? - und wie lange denn nicht? - Und warum nicht? - Aus welcher Ursache entzog ich meinem Gewissen die kräftigste Beruhigung, meiner Tugend die wirksamsten Antriebe, meinem Glauben das heiligste Unterpfand, meinem Herzen den reinsten, seligsten Genuss? Was hielt mich ab, was durfte mich abhalten das höchste Labsal zu schmecken, das ich mir auf dieser Erde Leben kann? - Bin auch ich vielleicht schon auf dem Wege gegen diese Nahrung des unsterblichen Geistes gleichgültig zu werden? Ist mir der Heiland der Welt, ist mir der Gott, der ihn auch für mich vom Himmel herniedersandte, ist mir der erhabene Beruf, zu dem ich hier erzogen, und dem meine ganze übrige Tätigkeit nur untergeordnet werden und bleiben soll, das nicht mehr, was er zu sein verdient? </w:t>
      </w:r>
    </w:p>
    <w:p w14:paraId="52E74408" w14:textId="77777777" w:rsidR="00585241" w:rsidRDefault="00585241" w:rsidP="00585241">
      <w:pPr>
        <w:pStyle w:val="StandardWeb"/>
      </w:pPr>
      <w:r>
        <w:t xml:space="preserve">O so soll er es wieder werden; so will ich sie wieder anfachen in meinem kalten Herzen, die alte Liebe für Religion und Tugend, der ich einst so unaussprechlich viel Kraft und Freude verdankte; und habe ich, Unglücklicher dieselbe noch nie gefühlt, so will ich sie fühlen lernen, damit sie mich heilige und über alles erhebe, was mich erniedrigt und elend macht. </w:t>
      </w:r>
      <w:r>
        <w:lastRenderedPageBreak/>
        <w:t xml:space="preserve">Segne, Himmlischer Vater, diesen Entschluss; dann geht mit dem neuen Jahre eine neue Sonne für meine innere Welt auf“; </w:t>
      </w:r>
    </w:p>
    <w:p w14:paraId="0D29CC70" w14:textId="77777777" w:rsidR="00585241" w:rsidRDefault="00585241" w:rsidP="00585241">
      <w:pPr>
        <w:pStyle w:val="StandardWeb"/>
      </w:pPr>
      <w:r>
        <w:t xml:space="preserve">Hinzugetan unserer Gemeine, und zum Bekenntnisse des Christentums feierlich eingeweiht wurden im abgewichenen Jahre 82 Seelen; 30 als Erwachsene durch die öffentliche Konfirmation, 52 als Sauglinge durch die Taufe. Mit Ausnahme zweier Kinder leben sie alle noch; so wollen wir uns ihrer heute vor Gott freuen; wollen sie ihm, dem sie angehören, und der sie so teuer erkauft hat, Jesu Christo, aufs neue befehlen; wollen sie als Verwandte des Himmels wert achten, und ihren Wachstum in religiöser Weisheit mit heiligem Eifer uns angelegen sein lassen. </w:t>
      </w:r>
    </w:p>
    <w:p w14:paraId="17949CE3" w14:textId="77777777" w:rsidR="00585241" w:rsidRDefault="00585241" w:rsidP="00585241">
      <w:pPr>
        <w:pStyle w:val="StandardWeb"/>
      </w:pPr>
      <w:r>
        <w:t xml:space="preserve">Die bloße äußere Erweiterung der Kirche Jesu hat keinen Wert; und es ist noch immer kein reiner Ertrag für die Religion und kein wahrer Gewinn für die Menschheit, wenn die Zahl derer, die vom Heilande der Welt den Namen führen und mit seiner Gemeine in sichtbarer Verbindung stehen, sich vergrößert. Nur wo man den Geist des Christentums aufgefasst hat und in Sinn und Wandel diesem Geiste zu folgen strebt; nur wo man die Wahrheit erkennt und durch die Wahrheit sich frei macht; nur wo man, erwärmt für seines Daseins höchsten Endzweck, auf diesen seine ganze Sorgfalt wendet, wo echter Tugendsinn die Gemüter heiligt und die Liebe sie verschwistert, wo das Gute ernstlich gewollt und mit treuvereinten Kräften gefördert wird; da, - da wirst du gekannt , und verherrlicht, da wohnst du, Himmelstochter, Religion! da offenbart sich in den glücklichsten Wirkungen dein beseligender Einfluss! </w:t>
      </w:r>
    </w:p>
    <w:p w14:paraId="3B536CC8" w14:textId="77777777" w:rsidR="00585241" w:rsidRDefault="00585241" w:rsidP="00585241">
      <w:pPr>
        <w:pStyle w:val="StandardWeb"/>
      </w:pPr>
      <w:r>
        <w:t xml:space="preserve">Dass sie diesen Einfluss denn empfinden und erfahren, dahin lasset uns arbeiten an denen, die das abgeschiedene Jahr unserer Kirche zugesellet hat; dahin komme es mit den Säuglingen einst, und mit den bereits konfirmierten jungen Christen jetzt schon; dahin bringe es bei ihnen, unser Eifer in ihrer Erziehung, unsre Achtsamkeit auf ihr Betragen, unsre Sorgfalt für den Zustand ihres Geistes und Herzens, und wodurch alles dies erst Gewicht und Leben erhalten muss, unser eignes gutes Beispiel. </w:t>
      </w:r>
    </w:p>
    <w:p w14:paraId="0A8116F7" w14:textId="77777777" w:rsidR="00585241" w:rsidRDefault="00585241" w:rsidP="00585241">
      <w:pPr>
        <w:pStyle w:val="StandardWeb"/>
      </w:pPr>
      <w:r>
        <w:t xml:space="preserve">Wir alle ohne Ausnahme sind dies den neuen Mitgliedern unserer Gemeine schuldig, auch wenn sie in keinem näheren Verhältnisse zu uns stehen. Wir besonders sind es, die wir zur Taufe sie darbrachten, und in der festen Überzeugung,- „dass sie bei dem nachherigen eigenen Gebrauche ihrer Vernunft eben dies würden wollen müssen“, das feierliche Gelübde des Glaubens und der Tugend an ihrer Stelle verrichteten. Wir sind es noch mehr, liebe Lehrer, denen die große Aufgabe zu Teil ward, ihnen die Wahrheiten der Religion zu enthüllen, und die hohe Bedeutung ihres Daseins, als eines sittlichen Lebens, ihren jungen Seelen recht fühlbar zu machen. Wir endlich, ihre Väter und Mütter, wir sind es im allerhöchsten Sinne, und mehr als die ganze übrige Gesellschaft. Nicht die Religion allein, auch die Stimme der Natur in unserm Herzen ruft uns laut dazu auf, sie zu ächten Freunden Jesu zu bilden; und die Liebe soll uns dieses erhabene Geschäft erleichtern. </w:t>
      </w:r>
    </w:p>
    <w:p w14:paraId="155AC133" w14:textId="77777777" w:rsidR="00585241" w:rsidRDefault="00585241" w:rsidP="00585241">
      <w:pPr>
        <w:pStyle w:val="StandardWeb"/>
      </w:pPr>
      <w:r>
        <w:t xml:space="preserve">Wenn wir uns denn glücklich fühlten, als sie uns geboren wurden; wenn wir die Menschenwürde zu schätzen verstehen, die der allliebende Vater auch auf unsere Kleinen vererbt hat; wenn wir Taufe und Konfirmation für mehr als bloßes Herkommen und eitle Zeremonie halten; wenn wir den tiefen Sinn dieser ehrwürdigen Handlungen begreifen und die großen Verbindlichkeiten kennen, die wir gegen unsre geliebte Jugend übernommen haben; - heute, heute lasset uns des Augenblickes eingedenk sein, wo wir für sie das heilige Ja sprachen, oder sie selbst am Altare es sprechen hörten; heute lasset uns unser bisheriges Betragen in ihrem Kreise prüfen, und auf die Frage: wie wir sie künftig leiten und behandeln wollen? uns redlich antworten; heute erfülle uns mit besonderem Ernste die Betrachtung: was wir zu tun haben, um sie der menschlichen Gesellschaft einst mit dem Bewusstsein, dass sie </w:t>
      </w:r>
      <w:r>
        <w:lastRenderedPageBreak/>
        <w:t xml:space="preserve">ihr nützen werden, zu überliefern; heute glühe auch in Euch, die das entflohene Jahr in den Kreis erwachsener Christen geführt hat, auch in Euch, wenn Ihr mich hört, flamme, begleitet von den Gebeten Eurer Eltern, der Wunsch auf: möge der himmlische Vater uns erhalten, uns für die Tugend erhalten, und uns helfen brauchbare Mitglieder der Gesellschaft und eifrige Beförderer des Reiches Jesu zu werden! </w:t>
      </w:r>
    </w:p>
    <w:p w14:paraId="55B26F3C" w14:textId="77777777" w:rsidR="00585241" w:rsidRDefault="00585241" w:rsidP="00585241">
      <w:pPr>
        <w:pStyle w:val="StandardWeb"/>
      </w:pPr>
      <w:r>
        <w:t xml:space="preserve">Indem wir auf unsre Verzeichnisse zurückblicken, erbietet sich uns ein neuer Gegenstand des stillen Nachdenkens. Es sind diejenigen, die im vorigen Jahre der eheliche Bund vereinte, siebenzehn Paare. </w:t>
      </w:r>
    </w:p>
    <w:p w14:paraId="396222FE" w14:textId="77777777" w:rsidR="00585241" w:rsidRDefault="00585241" w:rsidP="00585241">
      <w:pPr>
        <w:pStyle w:val="StandardWeb"/>
      </w:pPr>
      <w:r>
        <w:t xml:space="preserve">Bedarf es noch eines Beweises, meine Teuren, dass unter allen Verbindungen des gesellschaftlichen Lebens diese die ehrwürdigste, und in ihren Folgen für den Staat zugleich die bedeutendste ist? Indem sich Verlobte die Hand reichen und den Schwur einer treuen Liebe wechseln, wird ein großer, entscheidender Augenblick gefeiert. Es ist nichts geringeres, was sie gegenseitig versprechen, als einander Alles zu sein. Mit immer gleicher Liebe Einer den Andern zu umfassen; diese Liebe in allen Lagen und unter allen Umständen, hier durch herzliche Teilnahme, dort durch freundliche Hilfeleistungen, jetzt durch ein aufmunterndes, und bald durch ein geduldreiches Betragen, immer aber durch Friedsamkeit und Sanftmut, in den Geschäften des Berufes durch unermüdeten Fleiß, und bei allen das gemeinsame Wohl des Hauses betreffenden Angelegenheiten durch eine eben so zärtliche als verständige Sorgfalt zu äußern; in dieser Liebe nie zu wanken und nie abzulassen; diese Liebe endlich überzutragen auf hie Kinder, die durch sie das Dasein erhalten werden, und denen sie erst Pfleger, Ernährer, Beschützer, dann Erzieher, Ratgeber, Versorger, Freunde sein sollen und wollen: - den Umfang und die Wichtigkeit hat das Gelübde, welches sie Beide gegen einander tauschen und wodurch sie sich für ihr häusliches Beisammenleben weihen. Ob und wie sie demselben Genüge leisten, davon hangt alles für sie selber, alles für ihre Kinder, ihr Haus und ihre Familie, für ihre Arbeiten und deren Erfolge, für ihre Zufriedenheit und ihren sittlichen Charakter sogar, davon alles für den bürgerlichen Verein ab, dessen Mitglieder sie sind. Aus ihren Händen geht Wohl oder Wehe über sie selbst und über den Staat hervor. </w:t>
      </w:r>
    </w:p>
    <w:p w14:paraId="04E54E15" w14:textId="77777777" w:rsidR="00585241" w:rsidRDefault="00585241" w:rsidP="00585241">
      <w:pPr>
        <w:pStyle w:val="StandardWeb"/>
      </w:pPr>
      <w:r>
        <w:t xml:space="preserve">Einen solchen Bund habt auch ihr geschlossen, die das dahin geschwundene Jahr in den Ehestand führte, junge Gatten! Einen Bund, welchen Ihr das Glück und den Frieden Eures ganzen Lebens dem auserkorenen Gefährten, der lieben Gefährtin übergeben habt. So ist es nicht möglich, dass Ihr ein neues Jahr beginnen könnet, ohne bei dem wichtigsten Augenblicke des vergangenen mit Rührung still zu stehen. Vergegenwärtigt ihn Euch, diesen ehrwürdigen, vielbegreifenden Augenblick. Lasset sein Bild wenigstens Euch heute umschweben, da Ihr ihn selbst zum zweiten Male feiern nicht könnet. Lasset mich im Geiste Eure Hände jetzt noch einmal zusammenfügen, und Segen auf Euer Haus und Eure Liebe vom Himmel herabflehen. Lasset mich glauben, dass Ihr Euch noch ganz glücklich durch einander fühlet! – Und so gebe der Gott, vor dem Ihr Euch einst unverbrüchliche Treue gelobtet, dass es bis an den letzten Eurer Tage nie, - nie; möge anders werden. </w:t>
      </w:r>
    </w:p>
    <w:p w14:paraId="6BF12D01" w14:textId="77777777" w:rsidR="00585241" w:rsidRDefault="00585241" w:rsidP="00585241">
      <w:pPr>
        <w:pStyle w:val="StandardWeb"/>
      </w:pPr>
      <w:r>
        <w:t xml:space="preserve">Wir, die wir länger schon im Ehebunde leben, meine Teuersten, wollen denn an frommen Vorsätzen und aufrichtigem Wohlmeinen hinter unseren jüngeren Freunden heute nicht zurückbleiben. Nicht abnehmen; - wachsen soll unsre Zuneigung, und inniger werden unsre gegenseitige Anhänglichkeit, und fest sich gründen unser Glück, je weiter wir in der Gesellschaft des trauten Gefährten auf diesem Pilgerpfade wandern. Auch wir wechselten Gelübde, heilige Gelübde; sie zu halten soll von neuem unser ernster Entschluss, soll uns Gewissenssache, soll das Augenmerk unsers ganzen häuslichen Betragens sein. Und so oft künftig der festliche Tag, der uns einst vereinigte, im Laufe der Jahre zurückehrt, wollen wir Männer unseren Gattinnen, und wir Weiber unseren Gatten sagen: „Ich versprach, dich </w:t>
      </w:r>
      <w:r>
        <w:lastRenderedPageBreak/>
        <w:t xml:space="preserve">glücklich zu machen; vergib, wo ich es nicht tat; ich will es immer besser und treuer tun lernen! Gott helfe mir!“ - </w:t>
      </w:r>
    </w:p>
    <w:p w14:paraId="1E58741B" w14:textId="77777777" w:rsidR="00585241" w:rsidRDefault="00585241" w:rsidP="00585241">
      <w:pPr>
        <w:pStyle w:val="StandardWeb"/>
      </w:pPr>
      <w:r>
        <w:t xml:space="preserve">Doch wir gewannen nicht immer, und nicht Alle;- wir verloren auch, und Mancher wohl viel! Es wurden Verbindungen geschlossen, aber auch getrennt, - getrennt! wie wehe die Trennung tat, und wie vielfach heilig das zerrissene Band durch Bedürfnis, Natur und Liebe war. - </w:t>
      </w:r>
    </w:p>
    <w:p w14:paraId="426AE349" w14:textId="77777777" w:rsidR="00585241" w:rsidRDefault="00585241" w:rsidP="00585241">
      <w:pPr>
        <w:pStyle w:val="StandardWeb"/>
      </w:pPr>
      <w:r>
        <w:t xml:space="preserve">Unser Kirchenbuch meldet uns außer 4 Kindern, die schon starben, ehe sie geboren wurden, 53 Todesfälle; und wenn es sie auch nicht meldete, in trauernden Herzen stehen sie verzeichnet mit einer Schrift, die keine Zeit auslöscht. Es schieden Greise und Jünglinge, Männer und Knaben, Weiber und Kinder; manche plötzlich, manche nach langem Jammer; manche, deren Ende, wie ein betäubender Donnerschlag die Angehörigen traf, und manche, deren letzte Stunde die Umstehenden wünschen, herbeiseufzen, ach! unter zahllosen Tränen von Gott erbeten mussten. Hier wand ein Vater von der lautklagenden Familie, dort eine Mutter von ihren unmündigen Waisen sich los; hier beweinte den Gatten die verlassene Witwe, dort standen tiefgebeugte Eltern am Sarge eines holden, zu früh verwelkten Kindes. Auch ich habe, nach zwei harten, sehr harten Verlusten des vorletzten Jahres im abgewichenen abermals einen geliebten Säugling begraben. </w:t>
      </w:r>
    </w:p>
    <w:p w14:paraId="199E3932" w14:textId="77777777" w:rsidR="00585241" w:rsidRDefault="00585241" w:rsidP="00585241">
      <w:pPr>
        <w:pStyle w:val="StandardWeb"/>
      </w:pPr>
      <w:r>
        <w:t xml:space="preserve">Wir feiern öffentlich euer Gedächtnis heute, Ihr Vorangegangenen. Wir schämen uns der Wehmut nicht, in welche der Gedanke an Euren Abschied unsre Seelen versenkt, und wir vermögen auch nicht sie zu verbergen. Wir liebten Euch, da Ihr hier bei uns noch ward; wir lieben Euch inniger, seit Ihr an diesem irdischen Herzen nicht mehr ruhet; wir werden Euch lieben, so lange Wir leben, weil wir nie aufhören werden mit heißem Danke zu empfinden und zu rühmen, was Ihr uns wart. Doch wollen wir nicht murren. Der Hügel, an welchen wir nassen Auges vorübergehen, deckt Eure Asche nur. Drüben, wo kein Schmerz und keine Trennung mehr ist, drüben weilet Ihr, wenn Ihr hier gut wart, und erwartet unsre Ankunft. Ach! Ach! wann werden wir sie feiern? wann werden wir dahin kommen, wo wir Euch und unseren Gott mit Euch schauen auf ewig? </w:t>
      </w:r>
    </w:p>
    <w:p w14:paraId="6604E630" w14:textId="77777777" w:rsidR="00585241" w:rsidRDefault="00585241" w:rsidP="00585241">
      <w:pPr>
        <w:pStyle w:val="StandardWeb"/>
      </w:pPr>
      <w:r>
        <w:t xml:space="preserve">Und die Erinnerung unsers Verlustes, geliebte Brüder, ist nicht das einzige Mittel, Gedanken an den Tod, an unseren Tod, in uns zu wecken. Ein Jeder, der aus der Gesellschaft weggeht, ruft uns unseren Abschied in die Seele. Jeder Leichenzug, dem wir mit Ernst und Gefühl nachblicken, mahnt uns an unser Grab. Auch die Toten des abgeschiedenen Jahres weisen uns alle auf die Zeit hin, wo man unsre Überreste, wie die ihrigen, in die letzte irdische Ruhekammer senken wird. </w:t>
      </w:r>
    </w:p>
    <w:p w14:paraId="64FFB406" w14:textId="77777777" w:rsidR="00585241" w:rsidRDefault="00585241" w:rsidP="00585241">
      <w:pPr>
        <w:pStyle w:val="StandardWeb"/>
      </w:pPr>
      <w:r>
        <w:t>Wann? - wer weiß das? Ob nach Jahren erst, nach wie vielen - vielleicht in diesem schon, das wir gegenwärtig beginnen, -, und wen in diesem - wen von uns?? - Dass ich sie kennte, die hier Versammelten, die am Schlusse des heute anbrechenden Zeitraums nicht mehr hier sein werden! Einsegnen wollte ich sie, von dieser Stätte herab einsegnen für den nahen Tag des Scheidens! Aber wer durchdringt den dichten Schleier, den die Hand des Unerforschlichen geheimnisvoll über die letzte der Stunden zog? „Von der Stunde, sagt Jesus</w:t>
      </w:r>
      <w:r>
        <w:rPr>
          <w:rStyle w:val="Funotenzeichen"/>
        </w:rPr>
        <w:footnoteReference w:id="3"/>
      </w:r>
      <w:r>
        <w:t xml:space="preserve">, weiß Niemand, auch die Engel nicht im Himmel, auch der Sohn nicht, sondern allein der Vater“. </w:t>
      </w:r>
    </w:p>
    <w:p w14:paraId="40AA3C4C" w14:textId="77777777" w:rsidR="00585241" w:rsidRDefault="00585241" w:rsidP="00585241">
      <w:pPr>
        <w:pStyle w:val="StandardWeb"/>
      </w:pPr>
      <w:r>
        <w:t>So wollen wir denn alle wachen, weil wir „nicht wissen, wann es Zeit ist“</w:t>
      </w:r>
      <w:r>
        <w:rPr>
          <w:rStyle w:val="Funotenzeichen"/>
        </w:rPr>
        <w:footnoteReference w:id="4"/>
      </w:r>
      <w:r>
        <w:t xml:space="preserve">, und recht oft mit stillem Ernste denken, dass im neuen Jahre schon die Reihe uns treffen kann. Dieser Gedanke soll uns im Schoße unsrer Familie geläufig werden, damit wir uns niemals auch nur an Einem aus diesem lieben Kreise versündigen. Dieser Gedanke soll bei unseren Berufsgeschäften uns </w:t>
      </w:r>
      <w:r>
        <w:lastRenderedPageBreak/>
        <w:t>begleiten, damit wir sie gewissenhaft abwarten, und Gutes wirken, weil es Tag ist, ehe die Nacht kommt</w:t>
      </w:r>
      <w:r>
        <w:rPr>
          <w:rStyle w:val="Funotenzeichen"/>
        </w:rPr>
        <w:footnoteReference w:id="5"/>
      </w:r>
      <w:r>
        <w:t xml:space="preserve">. Dieser Gedanke soll bei allen unseren Verhältnissen uns zur Seite stehen, damit wir bei Zeiten einrichten und anordnen, was vor unserm Ableben noch geschehen muss. Dieser Gedanke endlich soll uns auffordern unser Inneres fleißig zu prüfen, und auf unseren sittlichen Zustand überhaupt mit unablässiger Sorgfalt zu achten; damit mir, was den Abschied erschwert, immer völliger von uns hinwegtun; damit wir jene glückliche Ordnung, bei der wir jeden Augenblick bereit sind, in unserm Gemüte erhalten, oder wenn sie gestört ward, herstellen; damit wir eilen und unsre Seele retten. </w:t>
      </w:r>
    </w:p>
    <w:p w14:paraId="5DD7FB96" w14:textId="77777777" w:rsidR="00585241" w:rsidRDefault="00585241" w:rsidP="00585241">
      <w:pPr>
        <w:pStyle w:val="StandardWeb"/>
      </w:pPr>
      <w:r>
        <w:t xml:space="preserve">Wir kennen, Herr, die Stunde nicht, </w:t>
      </w:r>
      <w:r>
        <w:br/>
        <w:t xml:space="preserve">die uns, wenn unser Auge bricht, </w:t>
      </w:r>
      <w:r>
        <w:br/>
        <w:t>zu deinen Toten sammelt;</w:t>
      </w:r>
      <w:r>
        <w:br/>
        <w:t xml:space="preserve">vielleicht umhüllt uns ihre Nacht, </w:t>
      </w:r>
      <w:r>
        <w:br/>
        <w:t xml:space="preserve">noch eh' wir dies Gebet vollbracht, </w:t>
      </w:r>
      <w:r>
        <w:br/>
        <w:t>dies Flehn Dir ausgestammelt!</w:t>
      </w:r>
      <w:r>
        <w:br/>
        <w:t xml:space="preserve">Segne, segne </w:t>
      </w:r>
      <w:r>
        <w:br/>
        <w:t xml:space="preserve">unser Streben </w:t>
      </w:r>
      <w:r>
        <w:br/>
        <w:t xml:space="preserve">Dir zu leben, Dir zu sterben, </w:t>
      </w:r>
      <w:r>
        <w:br/>
        <w:t xml:space="preserve">dass wir Deinen Himmel erben. </w:t>
      </w:r>
    </w:p>
    <w:p w14:paraId="41DB8A60" w14:textId="77777777" w:rsidR="00585241" w:rsidRDefault="00585241" w:rsidP="00585241">
      <w:pPr>
        <w:pStyle w:val="StandardWeb"/>
      </w:pPr>
      <w:r>
        <w:t xml:space="preserve">Welch eine Welt, o Ihr Lieben, wenn dies allgemeine Gesinnung und Sprache würde! Welch eine edle, schätzbare, glückliche Menschengesellschaft, wo jeder durch den Gedanken an seinen Tod zu treuerer Erfüllung seiner Pflichten begeistert, zu mäßigerem Genuss sinnlicher Freuden ermuntert, zu mutigerem Kampfe gegen jedes Schicksal gerüstet, und unter allen Bedrängnissen des Lebens den Blick nach oben zu richten gelehrt würde! </w:t>
      </w:r>
    </w:p>
    <w:p w14:paraId="1E585966" w14:textId="77777777" w:rsidR="00585241" w:rsidRDefault="00585241" w:rsidP="00585241">
      <w:pPr>
        <w:pStyle w:val="StandardWeb"/>
      </w:pPr>
      <w:r>
        <w:t xml:space="preserve">Lasset uns arbeiten, Alle arbeiten, dass es dahin mit uns komme; etwas Besseres können wir beim Antritte eines neuen Jahres nicht beschließen. </w:t>
      </w:r>
    </w:p>
    <w:p w14:paraId="3E6A4D56" w14:textId="77777777" w:rsidR="00585241" w:rsidRDefault="00585241" w:rsidP="00585241">
      <w:pPr>
        <w:pStyle w:val="StandardWeb"/>
      </w:pPr>
      <w:r>
        <w:t xml:space="preserve">Lasset uns wünschen, dass sich die ganze Menschheit hierin mit uns vereinige; einen höheren Segen können wir ihr heute und ewig nicht erbeten. </w:t>
      </w:r>
    </w:p>
    <w:p w14:paraId="0F25A753" w14:textId="77777777" w:rsidR="00585241" w:rsidRDefault="00585241" w:rsidP="00585241">
      <w:pPr>
        <w:pStyle w:val="StandardWeb"/>
      </w:pPr>
      <w:r>
        <w:t>Lasset uns jedem Freunde, der heute unseren Glückwunsch erwartet, und besonders unsere Hausgenossen, denen wir traulich etwas Gutes sagen sollen, mit Kraft und Herzlichkeit zu rufen: „Wachet, wachet! denn wir wissen weder Zeit noch Stunde, in welcher der Herr kommen wird“</w:t>
      </w:r>
      <w:r>
        <w:rPr>
          <w:rStyle w:val="Funotenzeichen"/>
        </w:rPr>
        <w:footnoteReference w:id="6"/>
      </w:r>
      <w:r>
        <w:t xml:space="preserve">. </w:t>
      </w:r>
    </w:p>
    <w:p w14:paraId="3290CEC7" w14:textId="77777777" w:rsidR="00585241" w:rsidRDefault="00585241" w:rsidP="00585241">
      <w:pPr>
        <w:pStyle w:val="berschrift1"/>
      </w:pPr>
      <w:r>
        <w:t>Gerok, Karl - Der Heimat zu! - Neujahr.</w:t>
      </w:r>
    </w:p>
    <w:p w14:paraId="785987E6" w14:textId="77777777" w:rsidR="00585241" w:rsidRDefault="00585241" w:rsidP="00585241">
      <w:pPr>
        <w:pStyle w:val="StandardWeb"/>
      </w:pPr>
      <w:r>
        <w:t xml:space="preserve">1890. </w:t>
      </w:r>
    </w:p>
    <w:p w14:paraId="1DBF7A11" w14:textId="77777777" w:rsidR="00585241" w:rsidRDefault="00585241" w:rsidP="00585241">
      <w:pPr>
        <w:pStyle w:val="StandardWeb"/>
      </w:pPr>
      <w:r>
        <w:t xml:space="preserve">(Joh. 9,4.) </w:t>
      </w:r>
      <w:r>
        <w:br/>
      </w:r>
      <w:r>
        <w:rPr>
          <w:rStyle w:val="Fett"/>
          <w:rFonts w:eastAsiaTheme="majorEastAsia"/>
        </w:rPr>
        <w:t>Ich muss wirken die Werke des, der mich gesandt hat, so lang es Tag ist; es kommt die Nacht, da niemand wirken kann.</w:t>
      </w:r>
      <w:r>
        <w:t xml:space="preserve"> </w:t>
      </w:r>
    </w:p>
    <w:p w14:paraId="55BAAD39" w14:textId="77777777" w:rsidR="00585241" w:rsidRDefault="00585241" w:rsidP="00585241">
      <w:pPr>
        <w:pStyle w:val="StandardWeb"/>
      </w:pPr>
      <w:r>
        <w:t xml:space="preserve">„Das walte Gott!“ Ein neues Jahr ist angebrochen und mit ihm ein neues Jahrzehnt, das letzte in diesem Jahrhundert. Wie viele unter uns das kommende Jahrhundert erleben werden, das </w:t>
      </w:r>
      <w:r>
        <w:lastRenderedPageBreak/>
        <w:t xml:space="preserve">weiß Gott; ich ganz gewiss nicht, wird mehr als einer unter uns sich sagen. Weiß doch keiner, ob er und wie er auch nur dies neue Jahr durchleben wird, das wir heute antreten. Unsere Zeit steht in Gottes Hand. </w:t>
      </w:r>
    </w:p>
    <w:p w14:paraId="759455BF" w14:textId="77777777" w:rsidR="00585241" w:rsidRDefault="00585241" w:rsidP="00585241">
      <w:pPr>
        <w:pStyle w:val="StandardWeb"/>
      </w:pPr>
      <w:r>
        <w:t xml:space="preserve">Und in Gottes Hand, in die Hand des alleingewaltigen, alleinweisen, allbarmherzigen Gottes legen wir unsere noch künftige, wie unsere bis heute vergangene Zeit. Er hat bis hierher geholfen das war unser dankbares Bekenntnis am gestrigen Jahresabende. Er wird's auch künftig wohlmachen - das ist unsere getroste Zuversicht auch am heutigen Jahresmorgen. Und so befehlen wir unsere Wünsche und unsere Sorgen, unser kleines Leben und den großen Weltlauf ihm, der Wolken, Luft und Winden gibt Wege, Lauf und Bahn mit einem vertrauensvollen: „Das walte Gott!“ </w:t>
      </w:r>
    </w:p>
    <w:p w14:paraId="56AA6BC2" w14:textId="77777777" w:rsidR="00585241" w:rsidRDefault="00585241" w:rsidP="00585241">
      <w:pPr>
        <w:pStyle w:val="StandardWeb"/>
      </w:pPr>
      <w:r>
        <w:t xml:space="preserve">Aber ist das unsere einzige Aufgabe beim Wechsel der Jahre, dass wir den lieben Gott walten lassen und warten, was er schickt? Bleibt dem Menschen nichts übrig, denn als müßiger Zuschauer zu stehen am sausenden Webstuhl der Zeit, wo aus tausend und abertausend Fäden die Weltgeschicke sich wirken nach dem vorgezeichneten Muster des göttlichen Weltplans? Nein - selbst mitzuwirken in seinem Teil, selbst seine kleinen Fäden mit einzuweben in dies große Gewebe nach göttlicher Vorschrift, das ist des Menschen Recht und Pflicht. Und wenn uns schwindeln will beim Flug der Zeit, wenn uns bange werden will vor der unbekannten Zukunft, wenn uns der Mut entsinken will im Gefühl unserer Vergänglichkeit, dann gibt es keine bessere Wehr gegen trübe Gedanken, keinen besseren Halt gegenüber dem Strom der Zeit, als nach Kräften zu wirken und die flüchtige Zeit uns dienstbar zu machen zur Arbeit im Beruf. </w:t>
      </w:r>
    </w:p>
    <w:p w14:paraId="62F4D68E" w14:textId="77777777" w:rsidR="00585241" w:rsidRDefault="00585241" w:rsidP="00585241">
      <w:pPr>
        <w:pStyle w:val="StandardWeb"/>
      </w:pPr>
      <w:r>
        <w:t xml:space="preserve">„Ich muss wirken die Werke des, der mich gesandt hat, so lange es Tag ist, es kommt die Nacht, da niemand wirken kann.“ </w:t>
      </w:r>
    </w:p>
    <w:p w14:paraId="65D7E0B2" w14:textId="77777777" w:rsidR="00585241" w:rsidRDefault="00585241" w:rsidP="00585241">
      <w:pPr>
        <w:pStyle w:val="StandardWeb"/>
      </w:pPr>
      <w:r>
        <w:t xml:space="preserve">So hat der Größte und Beste gesprochen, der auf dieser Erde gewandelt ist, seitdem sie um die Sonne rollt. Und unser König, der heute zum erstenmal seit Jahren des Winters Unbilden wieder mit uns teilt und den Jahreswechsel inmitten seines Volkes erlebt, hat dieses schöne Wort sich und uns zur Neujahrslosung erkoren. </w:t>
      </w:r>
    </w:p>
    <w:p w14:paraId="25D40813" w14:textId="77777777" w:rsidR="00585241" w:rsidRDefault="00585241" w:rsidP="00585241">
      <w:pPr>
        <w:pStyle w:val="StandardWeb"/>
      </w:pPr>
      <w:r>
        <w:t xml:space="preserve">Ich muss wirken, so lang es Tag ist. Das sei denn unsere Losung heut am Jahresmorgen im Blick </w:t>
      </w:r>
    </w:p>
    <w:p w14:paraId="52467A99" w14:textId="77777777" w:rsidR="00585241" w:rsidRDefault="00585241" w:rsidP="00585241">
      <w:pPr>
        <w:pStyle w:val="level1"/>
        <w:numPr>
          <w:ilvl w:val="0"/>
          <w:numId w:val="4"/>
        </w:numPr>
      </w:pPr>
      <w:r>
        <w:t xml:space="preserve">auf ein großes Tagewerk und </w:t>
      </w:r>
    </w:p>
    <w:p w14:paraId="74DA142C" w14:textId="77777777" w:rsidR="00585241" w:rsidRDefault="00585241" w:rsidP="00585241">
      <w:pPr>
        <w:pStyle w:val="level1"/>
        <w:numPr>
          <w:ilvl w:val="0"/>
          <w:numId w:val="4"/>
        </w:numPr>
      </w:pPr>
      <w:r>
        <w:t xml:space="preserve">auf eine kurze Tageszeit. </w:t>
      </w:r>
    </w:p>
    <w:p w14:paraId="6D44DEF5" w14:textId="77777777" w:rsidR="00585241" w:rsidRDefault="00585241" w:rsidP="00585241">
      <w:pPr>
        <w:pStyle w:val="StandardWeb"/>
      </w:pPr>
      <w:r>
        <w:t xml:space="preserve">Das walte Gott, der helfen kann, </w:t>
      </w:r>
      <w:r>
        <w:br/>
        <w:t xml:space="preserve">Mit Gott fang ich die Arbeit an, </w:t>
      </w:r>
      <w:r>
        <w:br/>
        <w:t xml:space="preserve">Mit Gott nur geht es glücklich fort, </w:t>
      </w:r>
      <w:r>
        <w:br/>
        <w:t>Drum sei auch dies mein erstes Wort:</w:t>
      </w:r>
      <w:r>
        <w:br/>
        <w:t xml:space="preserve">Das walte Gott! Amen. </w:t>
      </w:r>
    </w:p>
    <w:p w14:paraId="062A4A54" w14:textId="77777777" w:rsidR="00585241" w:rsidRDefault="00585241" w:rsidP="00585241">
      <w:pPr>
        <w:pStyle w:val="StandardWeb"/>
      </w:pPr>
      <w:r>
        <w:t xml:space="preserve">Ich muss wirken, so lang es Tag ist, das soll auch unsere Losung heute sein am Jahresmorgen im Blick </w:t>
      </w:r>
    </w:p>
    <w:p w14:paraId="1F722C98" w14:textId="77777777" w:rsidR="00585241" w:rsidRDefault="00585241" w:rsidP="00585241">
      <w:pPr>
        <w:pStyle w:val="berschrift2"/>
      </w:pPr>
      <w:r>
        <w:t>1) Auf ein großes Tagewerk,</w:t>
      </w:r>
    </w:p>
    <w:p w14:paraId="7A257FE8" w14:textId="77777777" w:rsidR="00585241" w:rsidRDefault="00585241" w:rsidP="00585241">
      <w:pPr>
        <w:pStyle w:val="StandardWeb"/>
      </w:pPr>
      <w:r>
        <w:t xml:space="preserve">das auch uns befohlen ist. Denn so unvergleichlich auch der Mann, der das schöne Wort gesprochen, und so gering unser Tagewerk gegen das seine - Er hat es auch uns zur </w:t>
      </w:r>
      <w:r>
        <w:lastRenderedPageBreak/>
        <w:t xml:space="preserve">Nachahmung gesagt und jedes Wort in seinem Bekenntnis gilt auch uns und gilt jedem unter uns. </w:t>
      </w:r>
    </w:p>
    <w:p w14:paraId="0BA8EC6F" w14:textId="77777777" w:rsidR="00585241" w:rsidRDefault="00585241" w:rsidP="00585241">
      <w:pPr>
        <w:pStyle w:val="StandardWeb"/>
      </w:pPr>
      <w:r>
        <w:t xml:space="preserve">„Ich muss wirken“, spricht der Herr ich muss wirken, spricht der Christ. Nicht nur zum Genießen ist uns dies kurze Erdendasein geschenkt, wie der Leichtsinn singt: Freut euch des Lebens, weil noch das Lämpchen glüht, pflückt die Rose, eh sie verblüht! Auch nicht bloß zum Leiden sind wir in diese Welt hereingeworfen, wie der Trübsinn klagt: Es ist ein elend jämmerlich Ding um aller Menschen Leben vom Mutterleib an bis sie in die Erde begraben werden, die unser aller Mutter ist. Sondern zum Wirken bin ich da; Arbeit ist mein Los auf Erden. Dazu hat mir Gott zwei Augen in den Kopf und zwei Arme an die Schultern gesetzt; dazu hat er mir die Leuchte der Vernunft im Geist angezündet und die Kraft des Willens in die Brust gepflanzt und das Gesetz des Gewissens ins Herz geschrieben und das Licht seines Worts in die Hand gegeben, dass ich meine Arme rege und meine Hände rühre, dass ich meine Zeit nütze und meine Kraft brauche im Dienst meines Gottes und zum Besten meiner Brüder. </w:t>
      </w:r>
    </w:p>
    <w:p w14:paraId="6A830942" w14:textId="77777777" w:rsidR="00585241" w:rsidRDefault="00585241" w:rsidP="00585241">
      <w:pPr>
        <w:pStyle w:val="StandardWeb"/>
      </w:pPr>
      <w:r>
        <w:t xml:space="preserve">„Ich muss wirken“, spricht der Christ seinem Meister nach. Das ist nicht das mürrische „ich muss“, wie es der faule Knecht spricht, der die Arbeit für einen Fluch und den Beruf für eine Last ansieht, der seufzend am Morgen ans Tagewerk geht und freudlos nach Neujahr sein Geschäft wieder in die Hand nimmt mit dem Gedanken: So sei es denn, weil es sein muss, weil ich sonst hungern muss mit den Meinen. </w:t>
      </w:r>
    </w:p>
    <w:p w14:paraId="400705E3" w14:textId="77777777" w:rsidR="00585241" w:rsidRDefault="00585241" w:rsidP="00585241">
      <w:pPr>
        <w:pStyle w:val="StandardWeb"/>
      </w:pPr>
      <w:r>
        <w:t xml:space="preserve">„Ich muss wirken“, spricht der Christ. Das ist auch nicht nur das pflichtgemäße „ich muss“ des wohlgeschulten Knechts, der seine Schuldigkeit tut, weil es eben der Herr befohlen, und sich zur Arbeit hält, weil er eben die Strafe fürchtet. </w:t>
      </w:r>
    </w:p>
    <w:p w14:paraId="6879B84B" w14:textId="77777777" w:rsidR="00585241" w:rsidRDefault="00585241" w:rsidP="00585241">
      <w:pPr>
        <w:pStyle w:val="StandardWeb"/>
      </w:pPr>
      <w:r>
        <w:t xml:space="preserve">Nein, ich muss wirken - das heißt im Munde des Christen: ich kann nicht anders und mag nicht anders; denn in der Arbeit steht das Leben und nur im Wirken ist mir wohl. Es ist das „ich muss“, wie es die Engel verstehen, die den Willen Gottes tun willig, hurtig und mit Freuden; es ist das „ich muss“, wie es unser Herr und Meister meinte, da er sprach: „Das ist meine Speise, mein Genuss, meine Freude, meines Herzens Lust und meines Lebens Element, dass ich tue den Willen des, der mich gesandt hat, und vollende sein Werk.“ </w:t>
      </w:r>
    </w:p>
    <w:p w14:paraId="20A0057E" w14:textId="77777777" w:rsidR="00585241" w:rsidRDefault="00585241" w:rsidP="00585241">
      <w:pPr>
        <w:pStyle w:val="StandardWeb"/>
      </w:pPr>
      <w:r>
        <w:t xml:space="preserve">Mit solch fröhlichem „Ich muss“ nicht aus äußerem Zwang, sondern aus innerem Drang möchten auch wir so im neuen Jahr jeder sein Tagewerk wieder in die Hand nehmen; dann würde es fröhlich von statten gehen, dann wäre es wohl bestellt um Amt und Geschäft, um Haus und Staat. Aber wer kann das? Wer kann es dem Herrn freudig nachsprechen: Ich muss wirken? </w:t>
      </w:r>
    </w:p>
    <w:p w14:paraId="35FF69FF" w14:textId="77777777" w:rsidR="00585241" w:rsidRDefault="00585241" w:rsidP="00585241">
      <w:pPr>
        <w:pStyle w:val="StandardWeb"/>
      </w:pPr>
      <w:r>
        <w:t xml:space="preserve">Der kann's, meine Lieben, der auch mit dem Herrn fortfahren kann: Ich muss wirken die Werke des, der mich gesandt hat. Der kann's, der seinen Beruf ansieht als eine Sendung seines Gottes und ihn also ausrichtet in Gehorsam gegen den, der ihn gesandt hat, und in der Liebe zu denen, zu welchen er gesandt ist. </w:t>
      </w:r>
    </w:p>
    <w:p w14:paraId="22923075" w14:textId="77777777" w:rsidR="00585241" w:rsidRDefault="00585241" w:rsidP="00585241">
      <w:pPr>
        <w:pStyle w:val="StandardWeb"/>
      </w:pPr>
      <w:r>
        <w:t xml:space="preserve">So hat unser göttlicher Herr und Meister auf Erden gewirkt. Das Werk seines himmlischen Vaters zu wirken, nämlich die Erlösung der Welt, das Heil der Menschheit, das war seine heilige Sendung, seine göttliche Mission in der Welt. Und ob er den Armen das Evangelium predigte oder ob er einem Blinden das Augenlicht gab, ob er die Mühseligen und Beladenen tröstete oder die Selbstgerechten zur Buße rief, er tat es, erfüllt von seiner Sendung, getrieben vom Gehorsam gegen seinen Vater im Himmel und beseelt von der Liebe zu seinen Brüdern auf Erden. </w:t>
      </w:r>
    </w:p>
    <w:p w14:paraId="5D59C3A8" w14:textId="77777777" w:rsidR="00585241" w:rsidRDefault="00585241" w:rsidP="00585241">
      <w:pPr>
        <w:pStyle w:val="StandardWeb"/>
      </w:pPr>
      <w:r>
        <w:lastRenderedPageBreak/>
        <w:t xml:space="preserve">Wer unter uns kann und will sich und sein kleines Tagewerk vergleichen mit ihm und seiner großen Sendung? Und doch auch du, wer du immer bist, hast deine Sendung von Gott. Die Gaben, die er dir in Kopf und Herz gelegt, der Beruf, den er dir auf Erden angewiesen, die Schicksalswege, die er dich im Leben geführt, die Umgebung, in die er dich hineingestellt, die Menschen, die er dir in den Weg schickt - das alles kann dir zeigen, wozu er dich gesandt hat in die Welt, wozu er dich brauchen will auf Erden, was er durch dich wirken will und geradeso durch keinen in der ganzen weiten Welt. Und so nun zu wirken in Gehorsam gegen den Gott, der uns gesandt hat, das macht uns auch das geringe Tagewerk wichtig, auch den schweren Beruf erträglich. </w:t>
      </w:r>
    </w:p>
    <w:p w14:paraId="57B3E4FD" w14:textId="77777777" w:rsidR="00585241" w:rsidRDefault="00585241" w:rsidP="00585241">
      <w:pPr>
        <w:pStyle w:val="StandardWeb"/>
      </w:pPr>
      <w:r>
        <w:t xml:space="preserve">Und wenn meine Arbeit mir vergeblich scheinen wollte, dass ich fragen möchte: wozu bin ich eigentlich noch da? Oder wenn der menschliche Herr, der mich an meine Stelle berufen, nichts mehr nach mir fragte und keinen freundlichen Blick und kein gutes Wort mehr für mich hätte, oder wenn die feindselige Welt mir entgegenträte bei meiner Berufsarbeit und höbe Steine gegen mich auf, oder wenn meine besten Freunde mir besorgt in die Arme fielen mit der Bitte: schone dein selbst! - von menschlichen Freunden und Feinden, von irdischen Herren und Oberen blick ich auf zu meinem Herrn im Himmel und spreche: Ich muss wirken die Werke des, der mich gesandt hat im Gehorsam gegen ihn und in der Liebe für die Brüder. </w:t>
      </w:r>
    </w:p>
    <w:p w14:paraId="2B649966" w14:textId="77777777" w:rsidR="00585241" w:rsidRDefault="00585241" w:rsidP="00585241">
      <w:pPr>
        <w:pStyle w:val="StandardWeb"/>
      </w:pPr>
      <w:r>
        <w:t xml:space="preserve">Und ob auch unsereins nicht sagen kann mit dem großen Menschenfreund: „Ich bin das Licht der Welt!“ ein Licht in der Welt kann doch ein jeder sein, der sich von Christus erleuchten, von seinem Wort sich weisen, von seinem Geist sich treiben, von seiner Liebe sich durchdringen lässt. Und wenn du auch nicht viel zu sagen hast und nicht weit wirken kannst in der Welt wie die Hochgestellten und Gewaltigen der Erde, ein Licht in deinem kleinen Kreis kannst du dennoch sein, wenn du nur vor allem erleuchtet bist von Christi Wort und Geist und dann im Kreis der Deinen das Licht deines Glaubens, deiner Liebe, deines stillen Wandels vor Gott bescheidentlich leuchten lässt. </w:t>
      </w:r>
    </w:p>
    <w:p w14:paraId="4D5DAF94" w14:textId="77777777" w:rsidR="00585241" w:rsidRDefault="00585241" w:rsidP="00585241">
      <w:pPr>
        <w:pStyle w:val="StandardWeb"/>
      </w:pPr>
      <w:r>
        <w:t xml:space="preserve">Und wenn auch unsereins keinem Blinden das Augenlicht geben kann, wie Jesus tat, als er unser Texteswort sprach: einen Lichtblick der Freude können wir doch manchmal in eines Menschen Herz geben durch ein Werk der Liebe oder auch nur durch ein Wort der Liebe. Und wo wir mit unserer eigenen Kraft nicht zu helfen vermögen, können wir doch vielleicht eine trostbedürftige Seele hinweisen zu dem, der da spricht: Ich bin das Licht der Welt. </w:t>
      </w:r>
    </w:p>
    <w:p w14:paraId="1E258C39" w14:textId="77777777" w:rsidR="00585241" w:rsidRDefault="00585241" w:rsidP="00585241">
      <w:pPr>
        <w:pStyle w:val="StandardWeb"/>
      </w:pPr>
      <w:r>
        <w:t xml:space="preserve">So, meine Lieben, wirken die Werke des, der uns gesandt hat, indem wir seinen Geist, den Geist des Gehorsams und der Liebe wirken lassen vor allem in uns, in unserem eigenen Herzen und Leben und dann auch wirken lassen durch uns in unserem Geschäft und Beruf - ist das nicht ein schönes, ein großes Tagewerk für uns alle? </w:t>
      </w:r>
    </w:p>
    <w:p w14:paraId="218116D0" w14:textId="77777777" w:rsidR="00585241" w:rsidRDefault="00585241" w:rsidP="00585241">
      <w:pPr>
        <w:pStyle w:val="StandardWeb"/>
      </w:pPr>
      <w:r>
        <w:t xml:space="preserve">Und heut am Jahresmorgen, wo der Herr, unser Gott, uns aufs neue auf unsere Berufsweg sendet - wollen wir nicht mit neuem Mut an unsere Arbeit gehen in dem Gehorsam, der da spricht: Herr hier bin ich, sende mich? </w:t>
      </w:r>
    </w:p>
    <w:p w14:paraId="7054F490" w14:textId="77777777" w:rsidR="00585241" w:rsidRDefault="00585241" w:rsidP="00585241">
      <w:pPr>
        <w:pStyle w:val="StandardWeb"/>
      </w:pPr>
      <w:r>
        <w:t xml:space="preserve">Und heute am Namenstag Jesu, wo er sich uns aufs neue zum Freund und Führer anbeut fürs neue Jahr, sollten wir uns nicht aufs neue durchdringen lassen von seinem Jesussinn, vom Geist des Gehorsams gegen den Vater im Himmel und der Liebe zu den Brüdern auf Erden, dass wir's ihm nachsprechen: Ich muss wirken die Werke des, der mich gesandt hat, so lang es Tag ist, es kommt die Nacht, da niemand wirken kann! Ein großes Tagewerk und </w:t>
      </w:r>
    </w:p>
    <w:p w14:paraId="063731B3" w14:textId="77777777" w:rsidR="00585241" w:rsidRDefault="00585241" w:rsidP="00585241">
      <w:pPr>
        <w:pStyle w:val="berschrift2"/>
      </w:pPr>
      <w:r>
        <w:lastRenderedPageBreak/>
        <w:t>2) Eine kurze Tageszeit!</w:t>
      </w:r>
    </w:p>
    <w:p w14:paraId="0E7A5D66" w14:textId="77777777" w:rsidR="00585241" w:rsidRDefault="00585241" w:rsidP="00585241">
      <w:pPr>
        <w:pStyle w:val="StandardWeb"/>
      </w:pPr>
      <w:r>
        <w:t xml:space="preserve">„Ars longa, vita brevis.“ Die Kunst ist lang, das Leben kurz. Das ist eine Mahnung nicht nur für den Künstler, kaufe deine Zeit aus zum Lernen und zum Arbeiten, sondern eine Mahnung bei jeden Beruf: Die Aufgabe ist groß, die Frist ist klein, wirke so lange es Tag ist. </w:t>
      </w:r>
    </w:p>
    <w:p w14:paraId="075DBC78" w14:textId="77777777" w:rsidR="00585241" w:rsidRDefault="00585241" w:rsidP="00585241">
      <w:pPr>
        <w:pStyle w:val="StandardWeb"/>
      </w:pPr>
      <w:r>
        <w:t xml:space="preserve">Noch ist es Tag für uns alle. Es sind wohl verschiedene Tageszeiten, in denen wir stehen, die einen noch im frischen Morgen, die anderen im heißen Mittag, noch andere im kühlen Abend ihres Lebenstages. Aber jede Tageszeit ist zur Arbeit gut. </w:t>
      </w:r>
    </w:p>
    <w:p w14:paraId="3213F3BA" w14:textId="77777777" w:rsidR="00585241" w:rsidRDefault="00585241" w:rsidP="00585241">
      <w:pPr>
        <w:pStyle w:val="StandardWeb"/>
      </w:pPr>
      <w:r>
        <w:t xml:space="preserve">„Ich muss wirken so lang es Tag ist.“ Lass dir's gesagt sein, du blühende Jugend! Heilig ist die Jugendzeit! Morgenstund hat Gold im Mund! Verträume nicht den goldenen Morgen deines Lebens; freue dich der frischen Kraft Leibs und der Seele! Bilde sie, übe sie, rüste dich, dass du etwas Rechtes werdest und etwas Tüchtiges wirkst, wo dich der Herr, dein Gott, einmal brauchen will. </w:t>
      </w:r>
    </w:p>
    <w:p w14:paraId="4279FFE3" w14:textId="77777777" w:rsidR="00585241" w:rsidRDefault="00585241" w:rsidP="00585241">
      <w:pPr>
        <w:pStyle w:val="StandardWeb"/>
      </w:pPr>
      <w:r>
        <w:t xml:space="preserve">„Ich muss wirken so lang es Tag ist.“ Lass dir's gesagt sein, du Mann in der Mitte deines Lebens, auf der Höhe deiner Kraft. Und wenn auch des Tages Last und Hitze dich manchmal drückt, wenn auch dann und wann du seufzend deine Hand möchtest vom Pflug ziehen und verdrossen sprechen: Herr, es ist genug! - Genug ist's, wenn der Herr dich abruft; zum Ruhen ist's Zeit, wenn der Feierabend kommt. Noch aber ist es Tag, noch gibt's zu tun; noch können die Deinen dich brauchen, noch kann die Welt dich brauchen, noch will dein Gott dich brauchen. Darum fleißig fortgearbeitet in Gottes Namen auch im Neuen Jahre. </w:t>
      </w:r>
    </w:p>
    <w:p w14:paraId="5D5A6EB8" w14:textId="77777777" w:rsidR="00585241" w:rsidRDefault="00585241" w:rsidP="00585241">
      <w:pPr>
        <w:pStyle w:val="StandardWeb"/>
      </w:pPr>
      <w:r>
        <w:t xml:space="preserve">Ich muss wirken so lang es Tag ist! Lass auch du dir's gesagt sein, du Mann im grauen Haar! Und wenn auch die Sonne deines Lebens sich neigt, und wenn auch die Arbeit dir nicht mehr so frisch von statten geht wie in den Jahren deiner Kraft, und wenn du auch mit dem Gedanken dich vertraut machst: Bald ist's Zeit, dass ich einem anderen Platz mache - noch ist es Tag, und so lang es Tag ist, gibt's auch noch etwas zu tun; noch bist du da, und so lang du da bist, kannst du auch noch etwas wirken, ist's nicht mit dem Feuer der Jugend, so ist's doch mit der Erfahrung des Alters; ist's nicht ins Große und Weite, so ist's doch in deinem engsten Kreis; ist's nicht an anderen, so ist's doch an deiner eigenen Seele. </w:t>
      </w:r>
    </w:p>
    <w:p w14:paraId="71567F14" w14:textId="77777777" w:rsidR="00585241" w:rsidRDefault="00585241" w:rsidP="00585241">
      <w:pPr>
        <w:pStyle w:val="StandardWeb"/>
      </w:pPr>
      <w:r>
        <w:t xml:space="preserve">Wir alle kennen das Wort des hochbetagten und tatenreichen, des bis zum letzten Atemzug pflichtgetreuen sterbenden Kaisers: „Ich habe keine Zeit müde zu sein“. Das geht auch nach dem Spruch: „Ich muss wirken so lang es Tag ist.“ </w:t>
      </w:r>
    </w:p>
    <w:p w14:paraId="1E56143C" w14:textId="77777777" w:rsidR="00585241" w:rsidRDefault="00585241" w:rsidP="00585241">
      <w:pPr>
        <w:pStyle w:val="StandardWeb"/>
      </w:pPr>
      <w:r>
        <w:t xml:space="preserve">Nun denn, lieber Christ, hochgeboren oder niedrig gestellt, wohlbetagt oder frisch und jung, es ist ein guter Spruch: „Memento mori!“ denk ans Sterben, aber es ist auch ein gutes Wort, weil du sterben musst, darum gedenke zu leben und sei fleißig zu wirken, so lang es Tag ist, denn es kommt die Nacht, da niemand wirken kann. </w:t>
      </w:r>
    </w:p>
    <w:p w14:paraId="6752FFE9" w14:textId="77777777" w:rsidR="00585241" w:rsidRDefault="00585241" w:rsidP="00585241">
      <w:pPr>
        <w:pStyle w:val="StandardWeb"/>
      </w:pPr>
      <w:r>
        <w:t xml:space="preserve">Nicht mit so klarem Auge und festem Blick sehen wir unsere Nacht kommen, wie der heilige Menschensohn dort, der um so fleißiger noch wirkte, um so liebevoller noch segnete, weil er schon die drohenden Schatten seiner Todesnacht am Horizont heraufsteigen, schon den kurzen Tag seines Erdenlebens sich zu Ende neigen sah. Aber sie kommt auch uns, unsere Nacht, so gewiss als dem heutigen Tag die Nacht folgt. Leise aber sicher, langsam aber unaufhaltsam, Schritt für Schritt, Jahr für Jahr, Tag für Tag, Stunde für Stunde rückt jedem unter uns sein Lebensabend heran; ja es kann vor Abend anders werden, als es am frühen Morgen war. Auch am hellen Mittag, auch am heitern Morgen deines Lebens können plötzlich die Flügel des Todesengels über dir rauschen und die Schatten des Grabes dich </w:t>
      </w:r>
      <w:r>
        <w:lastRenderedPageBreak/>
        <w:t xml:space="preserve">umdunkeln. Denn ein Mensch ist in seinem Leben wie Gras, er blüht wie eine Blume auf dem Feld; wenn der Wind darüber geht, so ist sie nimmer da und ihre Stätte kennt sie nicht mehr. </w:t>
      </w:r>
    </w:p>
    <w:p w14:paraId="76307DBC" w14:textId="77777777" w:rsidR="00585241" w:rsidRDefault="00585241" w:rsidP="00585241">
      <w:pPr>
        <w:pStyle w:val="StandardWeb"/>
      </w:pPr>
      <w:r>
        <w:t xml:space="preserve">Es ist noch eine milde und gelinde, aber heilsame und ernste Mahnung an unsere Hinfälligkeit, wenn jetzt die Seuche durch Städte und Länder geht, welche plötzlich, unangemeldet mitten in seinem Tagewerk den Menschen überfällt und kraftlos und wehrlos aufs Schmerzenslager wirft, wär es auch nur auf wenige Tage, wär es auch mit der Aussicht auf baldige Genesung. Und wenn der Neujahrstag auch in unserer Stadt mit ihren 10.000 Kranken heuer in manchem Haus stiller verläuft als sonst, so wollen wir zwar allen, die jetzt darniederliegen, von Herzen wünschen, dass sie bald fröhlich wieder aufstehen und kräftig weiter wirken; aber wir wollen auch die heilsame Mahnung daraus nehmen: es geht einmal auf ein Krankenlager, von dem wir nicht mehr aufstehen werden, es kommt jedem von uns die Nacht, da niemand wirken kann. </w:t>
      </w:r>
    </w:p>
    <w:p w14:paraId="3D548B4F" w14:textId="77777777" w:rsidR="00585241" w:rsidRDefault="00585241" w:rsidP="00585241">
      <w:pPr>
        <w:pStyle w:val="StandardWeb"/>
      </w:pPr>
      <w:r>
        <w:t xml:space="preserve">Nicht mehr wirken können, nicht mehr vollenden, was man begonnen, nicht mehr erreichen, was man erstrebt, nicht mehr versorgen, die man geliebt, nicht mehr nachholen, was man versäumt, nicht mehr gut machen, was man verfehlt hat, ach, meine Lieben, das ist ja wohl ein hartes Los und ein schmerzlicher Gedanke für den sterblichen Menschen, der so viel unternimmt und so wenig vollbringt. </w:t>
      </w:r>
    </w:p>
    <w:p w14:paraId="6F7132D5" w14:textId="77777777" w:rsidR="00585241" w:rsidRDefault="00585241" w:rsidP="00585241">
      <w:pPr>
        <w:pStyle w:val="StandardWeb"/>
      </w:pPr>
      <w:r>
        <w:t xml:space="preserve">Und doch - wer in der Furcht Gottes und in der Liebe des Nächsten nach Wissen und Gewissen wirkt, so lang es Tag ist, der sieht ruhig und gelassen auch die Nacht kommen, da niemand wirken kann. Denn er weiß: Über mir wirkt und waltet Einer, bei welchem keine Veränderung ist noch Wechsel des Lichts und der Finsternis. Er schenkt den Tag und er schickt die Nacht. Ihm gehöre ich im Leben, sein bin ich im Sterben. Auch meine Nacht kommt auf sein Gebot und so kommt sie mir nicht zum Schrecken, sondern zum Segen. Sie bringt ihre Ruhe mit nach des Tages Mühe und Arbeit; sie bringt ihren Schlummer mit nach des Lebens Schmerzen und Sorgen; sie bringt ihre Sterne mit in den herrlichen Gottesverheißungen und Lebenshoffnungen, die über der Christen Gräbern leuchten, und sie bringt ihren neuen Tag mit, den großen Tag der Ewigkeit, dem keine Nacht mehr folgt, mit seinem seligen Tagewerk, davon man nimmer müde wird. </w:t>
      </w:r>
    </w:p>
    <w:p w14:paraId="64B80D1D" w14:textId="77777777" w:rsidR="00585241" w:rsidRDefault="00585241" w:rsidP="00585241">
      <w:pPr>
        <w:pStyle w:val="StandardWeb"/>
      </w:pPr>
      <w:r>
        <w:t xml:space="preserve">In solcher Hoffnung wollen wir denn wirken, so lang es Tag ist und wollen das neue Jahr und die ganze Zukunft, unser Tagewerk und unser Schicksal, unser Leben und unser Sterben, uns selbst und unsere Lieben, unsere Gesunden und unsere Kranken, unseren König und unsere Königin samt ihrem Haus und unser teures Vaterland und den weiten Weltkreis in Gottes Hände befehlen mit einem herzlichen: „Das walte Gott!“ </w:t>
      </w:r>
    </w:p>
    <w:p w14:paraId="03DBF592" w14:textId="77777777" w:rsidR="00585241" w:rsidRDefault="00585241" w:rsidP="00585241">
      <w:pPr>
        <w:pStyle w:val="StandardWeb"/>
      </w:pPr>
      <w:r>
        <w:t xml:space="preserve">Anfang und Mitte samt dem End' </w:t>
      </w:r>
      <w:r>
        <w:br/>
        <w:t xml:space="preserve">stell ich allein in Gottes Händ'; </w:t>
      </w:r>
      <w:r>
        <w:br/>
        <w:t xml:space="preserve">Er gibt mir was mir heilsam ist, </w:t>
      </w:r>
      <w:r>
        <w:br/>
        <w:t xml:space="preserve">Drum sprech ich auch zu jeder Frist: </w:t>
      </w:r>
      <w:r>
        <w:br/>
        <w:t xml:space="preserve">Das walte Gott! Amen. </w:t>
      </w:r>
    </w:p>
    <w:p w14:paraId="286881F6" w14:textId="77777777" w:rsidR="00585241" w:rsidRDefault="00585241" w:rsidP="00585241">
      <w:pPr>
        <w:pStyle w:val="berschrift1"/>
      </w:pPr>
      <w:r>
        <w:t>Goßner, Johannes - Evangelische Hauskanzel - Am Neujahrstage.</w:t>
      </w:r>
    </w:p>
    <w:p w14:paraId="4C4E7C61" w14:textId="77777777" w:rsidR="00585241" w:rsidRDefault="00585241" w:rsidP="00585241">
      <w:pPr>
        <w:pStyle w:val="StandardWeb"/>
      </w:pPr>
      <w:r>
        <w:t xml:space="preserve">Evang. Luk. 2, 21. </w:t>
      </w:r>
    </w:p>
    <w:p w14:paraId="7A06700C" w14:textId="77777777" w:rsidR="00585241" w:rsidRDefault="00585241" w:rsidP="00585241">
      <w:pPr>
        <w:pStyle w:val="StandardWeb"/>
      </w:pPr>
      <w:r>
        <w:t xml:space="preserve">„Da ward Sein Name genannt Jesus.“ </w:t>
      </w:r>
    </w:p>
    <w:p w14:paraId="64058241" w14:textId="77777777" w:rsidR="00585241" w:rsidRDefault="00585241" w:rsidP="00585241">
      <w:pPr>
        <w:pStyle w:val="StandardWeb"/>
      </w:pPr>
      <w:r>
        <w:lastRenderedPageBreak/>
        <w:t xml:space="preserve">Mit dem neuen Jahre bekommen wir einen neuen Namen, in dem und durch den wir Alles anfangen und vollenden, Alles bitten und erhalten, Alles leiden und überwinden können, in dem und durch den wir Alles vermögen. </w:t>
      </w:r>
    </w:p>
    <w:p w14:paraId="4262E83B" w14:textId="77777777" w:rsidR="00585241" w:rsidRDefault="00585241" w:rsidP="00585241">
      <w:pPr>
        <w:pStyle w:val="StandardWeb"/>
      </w:pPr>
      <w:r>
        <w:t xml:space="preserve">Denn da acht Tage um waren, nach der Geburt des Heilandes, dass das Kind beschnitten würde, da ward Sein Name genannt Jesus, welcher genannt war von dem Engel, ehe denn Er im Mutterleibe empfangen ward. Bon Gott wurde Ihm also dieser Name beigelegt, wie könnte Er ohne Bedeutung und Gewicht sein? Wie wichtig, wie bedeutend, dass Ihm dieser Name gerade bei der Beschneidung gegeben wurde, wo Er anfing Blut für uns zu vergießen, um uns zu erlösen und zu versöhnen, so dass man gleich sagen konnte: Er heißt nicht nur Jesus, Er ist auch Jesus, ein Heiland, ein Erlöser. Darum auch der Engel zu Joseph sagte: „Des Namen sollst du Jesus heißen, denn Er wird Sein Volk selig machen von ihren Sünden.“ </w:t>
      </w:r>
    </w:p>
    <w:p w14:paraId="6773F97F" w14:textId="77777777" w:rsidR="00585241" w:rsidRDefault="00585241" w:rsidP="00585241">
      <w:pPr>
        <w:pStyle w:val="StandardWeb"/>
      </w:pPr>
      <w:r>
        <w:t xml:space="preserve">Ja, dieser Name ist über alle Namen, in dem allein Heil ist, und ist den Menschen kein anderer Name gegeben, darinnen sie selig werden können, als der Name Jesus Christus, der Sohn des lebendigen Gottes. </w:t>
      </w:r>
    </w:p>
    <w:p w14:paraId="673763B6" w14:textId="77777777" w:rsidR="00585241" w:rsidRDefault="00585241" w:rsidP="00585241">
      <w:pPr>
        <w:pStyle w:val="StandardWeb"/>
      </w:pPr>
      <w:r>
        <w:t xml:space="preserve">In diesem Namen also fangen wir das neue Jahr an, in diesem Namen fahren wir fort, und vollenden auch in diesem Namen, so lange der Herr unser Gott uns das Leben hienieden schenkt; denn es heißt: Alles was ihr tut, ihr möget essen oder trinken, tut Alles im Namen Jesu, zur Ehre Gottes des Vaters. </w:t>
      </w:r>
    </w:p>
    <w:p w14:paraId="52F93082" w14:textId="77777777" w:rsidR="00585241" w:rsidRDefault="00585241" w:rsidP="00585241">
      <w:pPr>
        <w:pStyle w:val="StandardWeb"/>
      </w:pPr>
      <w:r>
        <w:t xml:space="preserve">Daher müssen wir diesen Namen als die Quelle unsres Heils recht kennen lernen und genau betrachten. In diesem Namen liegt unser Heil, nicht durch eine Zauberkraft oder Machtspruch, sondern durch Sein Verdienst; wenn es heißt: „Wer den Namen des Herrn anruft, soll selig werden,“ so ist dabei nicht bloß mündliches Anrufen des Namens zu verstehen, sondern ein gläubiges, zuversichtliches, demütiges, reumütiges Vertrauen des Herzens und standhaftes Bekenntnis des Mundes, dass Jesus Christus in die Welt gekommen ist, die Sünder selig zu machen; dass Er Sein Blut für uns und unsere Sünden vergossen, und wir in Ihm haben die Erlösung durch Sein Blut, nämlich die Vergebung der Sünden. Wer den Namen Jesus mit gläubigem Herzen hört oder spricht, dem fällt dabei ein Seine Krippe und Sein Kreuz, Sein Blut und Seine Wunden, Seine Versöhnung und Erlösung. Ein Gläubiger kann diesen Namen nicht hören oder nennen, ja nicht denken, ohne dass ihm das Herz im Leibe hüpft, ohne dass er sich freut und dankt, dass er durch diesen Namen, d. i. durch Sein Verdienst, durch Sein Leiden und Sterben Gnade und Friede erlangt hat. In dem Namen Jesu steht uns all Sein Tun und Leiden vor Augen, all Seine Liebe und Sein Dulden, all Seine Freundlichkeit und Leutseligkeit, womit Er Sünder annahm, Kranke heilte, Elende tröstete und selbst Seinen Feinden begegnete. Darum verkündigte Paulus den Juden, dass sie durch diesen Gekreuzigten und Auferstandenen Vergebung der Sünden empfangen sollten, und dass von dem Allen, wovon sie durch das. Gesetz Mosis nicht gerecht werden konnten, ein Jeglicher der da glaube durch Ihn gerechtfertigt werde. Apg. 13, 38. 39. </w:t>
      </w:r>
    </w:p>
    <w:p w14:paraId="3CC6BA93" w14:textId="77777777" w:rsidR="00585241" w:rsidRDefault="00585241" w:rsidP="00585241">
      <w:pPr>
        <w:pStyle w:val="StandardWeb"/>
      </w:pPr>
      <w:r>
        <w:t xml:space="preserve">Das ist das erste und größte Heil dieses Namens, dass wir in demselben Vergebung der Sünden und Gerechtigkeit haben. Dieser Name Jesus erlöset uns von allen Sünden und macht uns gerecht und selig, wenn das Herz ihn im lebendigen Glauben mit all Seinem Verdienst fasst und festhält. O welch ein Labsal ist einem armen Sünderherzen dieser Name, wenn es ihn das erste Mal im Glauben aussprechen kann: mein Jesus! mein Heiland! mein Sündentilger! </w:t>
      </w:r>
    </w:p>
    <w:p w14:paraId="2EF080F4" w14:textId="77777777" w:rsidR="00585241" w:rsidRDefault="00585241" w:rsidP="00585241">
      <w:pPr>
        <w:pStyle w:val="StandardWeb"/>
      </w:pPr>
      <w:r>
        <w:t xml:space="preserve">Schon dieses Namens Süßigkeit </w:t>
      </w:r>
      <w:r>
        <w:br/>
        <w:t xml:space="preserve">Ist Honig der das Herz erfreut, </w:t>
      </w:r>
      <w:r>
        <w:br/>
      </w:r>
      <w:r>
        <w:lastRenderedPageBreak/>
        <w:t xml:space="preserve">Noch süßer bist Du, Jesus Christ, </w:t>
      </w:r>
      <w:r>
        <w:br/>
        <w:t xml:space="preserve">Der Seele die Dich selbst genießt. </w:t>
      </w:r>
    </w:p>
    <w:p w14:paraId="5B8FEB87" w14:textId="77777777" w:rsidR="00585241" w:rsidRDefault="00585241" w:rsidP="00585241">
      <w:pPr>
        <w:pStyle w:val="StandardWeb"/>
      </w:pPr>
      <w:r>
        <w:t xml:space="preserve">Keine Liebe gleicht der Liebe zu Jesus, die ein neubegnadigter Sünder empfindet; so lieblich tönet kein Gesang, so süß keiner Harfe Saitenklang. Darum nannten ihn die Alten, die es erfahren haben, den allersüßesten Namen. O dass doch alle Menschenherzen diese Süßigkeit des Namens Jesu, die in Vergebung der Sünden, Gerechtigkeit und Seligkeit besteht, schmecken möchten! O dass es Alle erfahren möchten, wie heilbringend und beseligend der Name Jesus für ein geängstetes Gewissen, für ein zerschlagenes oder angefochtenes Herz ist! Haben wir Alle, die wir hier sind, dieses selbst erfahren, oder nur gehört und gelesen? Hat sich wirklich diese Kraft des Namens Jesu, die Sünde hinwegzunehmen und gerecht und selig zu machen an uns Allen erwiesen? Brauchen wir diesen Namen auch stets in aller Sündennot und Herzensangst? Wird es an uns erfüllt: der Name des Herrn ist ein festes Schloss, der Gerechte fliehet dahin und wird beschirmet? Spr. 18, 10. </w:t>
      </w:r>
    </w:p>
    <w:p w14:paraId="3B4B808C" w14:textId="77777777" w:rsidR="00585241" w:rsidRDefault="00585241" w:rsidP="00585241">
      <w:pPr>
        <w:pStyle w:val="StandardWeb"/>
      </w:pPr>
      <w:r>
        <w:t xml:space="preserve">In dem Namen Jesu ist nicht nur in sofern Heil, dass er das Unheil, die Sünde, Strafe und Fluch hinwegnimmt, sondern wirkliches Heil, Heiligung, Gerechtigkeit, Kraft, Stärke, Freudigkeit und Lust zu allem Guten und großen Abscheu und Verleugnung alles Bösen und aller Sünden mitteilt. Euch aber, die ihr meinen Namen fürchtet, wird aufgehen die Sonne der Gerechtigkeit und Heil unter desselbigen Flügeln. Mal. 4,2. Darum können wir sagen: Im Herrn habe ich Gerechtigkeit und Stärke, und Dein Name ist eine ausgeschüttete Salbe, die heilt und stärkt. Denn in Seinem Namen ist all Seine Kraft und Verdienst, die Kraft Seines Blutes, welches uns rein macht von aller Sünde und Untugend, und was sollte uns heiligen, wenn nicht dieser heiligste Name? Was könnte uns stärken, wenn nicht dieser Kraft-Name, in dem die Fülle der Gottheit leibhaftig wohnt? Was sollte unser Herz bewahren vor Sünde und Irrtum, wenn nicht dieser Name, so wir ihn im Herzen wohnend haben und anrufen? Was soll unser Herz erheben über alles Irdische und über uns selbst zu Gott dem ewigen Vater, als der Name Seines Sohnes Jesu Christi? Was könnte uns in Anfechtungen und Versuchungen mehr stärken und bewahren, als dieser heilbringende Name Jesus? Was größeren Trost und mehr Geduld gewähren in Leiden und Trübsalen, in Verfolgungen um der Wahrheit und Gerechtigkeit willen? Sagt Er doch selbst: „Selig seid ihr, so euch die Menschen um meinetwillen schmähen und verfolgen“ Matth, 5, 11. In Krankheit und Schmerzen und im Tode, was für ein Gedanke, welcher Name kann uns ein größeres Labsal, ein mächtigerer Trost sein, als der süße Jesus-Name, der für uns den Tod tötete und Leben und unvergängliches Wesen an's Licht brachte! Vor dem Namen Jesus müssen alle Feinde weichen, selbst der Tod erbleichen, und jede Angst und Furcht fliehen und in Freude verwandelt werden. </w:t>
      </w:r>
    </w:p>
    <w:p w14:paraId="5A8F40EB" w14:textId="77777777" w:rsidR="00585241" w:rsidRDefault="00585241" w:rsidP="00585241">
      <w:pPr>
        <w:pStyle w:val="StandardWeb"/>
      </w:pPr>
      <w:r>
        <w:t xml:space="preserve">Aber wir haben den Namen Jesu und seine Kraft noch von einer andern Seite kennen zu lernen. Es liegt noch mehr Heil als das genannte in diesem Namen. Ehe der Heiland schied von Seinen Jüngern, hinterließ Er ihnen und Allen die da glauben Seinen Namen. In meinem Namen, sagte Er, werden sie, die da glauben, Teufel austreiben, mit neuen Zungen reden, Schlangen vertreiben, und so sie etwas Tödliches trinken, wird es ihnen nicht schaden; den Kranken werden sie die Hände auflegen, so wird es besser mit ihnen werden. Marc. 16. Welch ein Name ist der Name Jesus! Man darf nicht fragen: was kann er? sondern nur: was kann er nicht? Was ist dem Namen und im Namen Jesu unmöglich? Wer, was kann ihm widerstehen? O er, dieser Name ist uns geschenkt und uns mitgegeben ins Leben, auch in dieses neue Jahr! Wie sollen wir uns freuen! Wie getrost und fröhlich sein in diesem Namen! Lass alle Teufel herkommen, lass die Welt voll Teufel sein, und lass sie uns Alle verschlingen wollen, so fürchten wir uns doch nicht so sehr, es muss uns doch gelingen. Ein Name, ein Wörtlein kann sie Alle fällen. Des Satans Macht, seine List und Bosheit ist groß; er geht umher wie ein </w:t>
      </w:r>
      <w:r>
        <w:lastRenderedPageBreak/>
        <w:t xml:space="preserve">brüllender Löwe und sucht besonders die Gläubigen zu verschlingen, zu verführen, ihnen das Ziel zu verrücken, Unkraut unter den Weizen zu säen und das Wort hinwegzustehlen, ja mit feurigen Pfeilen auf fromme Herzen zu schießen, und mit sieben ärgern Geistern sie wieder zu verderben. Aber ein Name ist ihm furchtbar, vor dem muss er weichen und zittern, wenn ihn auch ein Kind im Glauben ausspricht, und das ist der Name Jesus, vor dem sich beugen müssen auch die unter der Erde, auch der Fürst der Finsternis. Gegen den ärgsten Feind, den Gott dieser Welt, haben wir also eine Waffe, einen Schild, womit wir ihn schlagen und das Feld behalten können. </w:t>
      </w:r>
    </w:p>
    <w:p w14:paraId="44BA4AD7" w14:textId="77777777" w:rsidR="00585241" w:rsidRDefault="00585241" w:rsidP="00585241">
      <w:pPr>
        <w:pStyle w:val="StandardWeb"/>
      </w:pPr>
      <w:r>
        <w:t xml:space="preserve">Aber nicht nur dagegen ist der Name Jesus ein sicheres und bewährtes Mittel, sondern für Alles was wir brauchen, und gegen Alles, was uns plagt und hindert. Darunter nennt der Heiland selbst zuerst: neue Sprachen zu reden; was eigentlich den Zeugen Jesu unter den Heiden am nötigsten ist. Obwohl nun das nicht mehr so gewöhnlich vorkommt, als es zu wünschen wäre, so ist doch kein Zweifel, wenn man glaubt, so muss es geschehen, denn Er hat's gesagt. Im Grunde aber wird es doch noch täglich an Jedem erfüllt, der da anfängt zu glauben an den Namen Jesu, dass er eine neue, vorher unbekannte und fremde Sprache, d. i. die christliche, die gesalbte, erbauliche Glaubens-Sprache spricht, wozu er vorher keine Zunge hatte, und die er vorher nicht verstand oder nicht hören mochte. </w:t>
      </w:r>
    </w:p>
    <w:p w14:paraId="39D60148" w14:textId="77777777" w:rsidR="00585241" w:rsidRDefault="00585241" w:rsidP="00585241">
      <w:pPr>
        <w:pStyle w:val="StandardWeb"/>
      </w:pPr>
      <w:r>
        <w:t xml:space="preserve">Schlangen vertreiben und tötendes Gift ohne Schaden trinken kann man in dem Namen über alle Namen. Er kann wohl alle wilde reißende Tiere bändigen und besänftigen, und alle Gifte in Zucker und Arznei verwandeln. Das hat sich an den Aposteln und allen Gläubigen aller Jahrhunderte erwiesen. Wie schleuderte Paulus die Otter, die ihm an die Hand fuhr auf Melite ins Feuer, ohne dass ihm etwas Übles widerfuhr, so dass die Heiden glaubten, er wäre ein Gott! Wie viele Heilige haben Gift getrunken und es hat ihnen nicht geschadet! Und noch wie mancher Fromme und Gläubige, der Alles im Namen Jesu tut, isst und trinket, ist schon durch diesen Namen vor schädlichen Speisen oder Getränken bewahrt, oder durch besondere Fügung des Herrn gewarnt und zurückgehalten worden! Das Allererfreulichste aber ist, dass Gläubige den Kranken im Namen Jesu nur die Hände auflegen dürfen, und es wird besser mit ihnen. O wenn das geglaubt und mehr geübt würde von Gläubigen, wie viel Hilfe würde durch diesen gesegneten Namen armen Kranken widerfahren! O einfältiger Glaube an's Wort, wo bist du? wer hat dich den Christen gestohlen? „Der Heiland hat's ja gesagt, es muss also wahr sein und gewiss geschehen,“ denkt das einfältige Glaubenskind, es tut’s und es geschieht. </w:t>
      </w:r>
    </w:p>
    <w:p w14:paraId="61FC0590" w14:textId="77777777" w:rsidR="00585241" w:rsidRDefault="00585241" w:rsidP="00585241">
      <w:pPr>
        <w:pStyle w:val="StandardWeb"/>
      </w:pPr>
      <w:r>
        <w:t xml:space="preserve">Der Herr bleibt bei Seinem Wort noch länger und später als achtzehnhundert Jahre. Wie viel tausendmal würde bei armen und reichen Kranken ein gläubiges Gebet - ohne Arzt und Arznei zu verachten, aber wenn diese nicht ausreichen - Hilfe schaffen und des Heilandes gewisses Versprechen erfüllt werden, d. h. wie oft würde es mit dem Kranken besser werden, wenn das gläubige Gebet und die Handauflegung angewendet würde. Und welchen Dank und welche Freude erweckt das, wenn man des Heilandes Verheißungen so erfüllt sieht, und mit Händen greift, dass Er heute noch bei den Seinen und bei Seinem Worte steht. Der Unglaube raubt uns viel Freude und dem Herrn viel Dank und Ehre. O ihr Lieben alle, habt ihr Kranke, oder wird Jemand von euch und den Eurigen krank, so tut doch, ich bitte euch, was der Heiland sagt, leget ihm unter Gebet und Flehen im Namen Jesu die Hände auf, und es wird, es muss besser mit ihnen werden, so es anders des Herrn Wille ist, dass ein Solcher noch länger lebe zur Ehre des Herrn, zweifelt nicht, sondern stehet fest im Glauben, des Herrn Wort ist wahrhaftig, und was Er zusagt, das hält Er gewiss. </w:t>
      </w:r>
    </w:p>
    <w:p w14:paraId="1C6E606C" w14:textId="77777777" w:rsidR="00585241" w:rsidRDefault="00585241" w:rsidP="00585241">
      <w:pPr>
        <w:pStyle w:val="StandardWeb"/>
      </w:pPr>
      <w:r>
        <w:t xml:space="preserve">Sollte noch etwas mehr sein, das im Namen Jesu zu finden wäre? O allerdings, noch das Allerköstlichste, ein allumfassendes Heil. Habt ihr nicht gelesen, nicht gehört, was der </w:t>
      </w:r>
      <w:r>
        <w:lastRenderedPageBreak/>
        <w:t xml:space="preserve">Heiland sagte von Seinem Namen in Hinsicht des Gebetes: „Was ihr immer den Vater in meinem Namen bitten werdet, das wird Er euch geben.“ Joh. 16,23. und 14,13. „Was ihr bitten werdet in meinem Namen, das will Ich tun.“ Der Name Jesu ist also der Schlüssel zu allen Schätzen und reichen Gütern Gottes - wer ihn hat und braucht, dem stehen alle Türen des Hauses und Schatzes Gottes offen. Wer in diesem Namen gläubig beten gelernt hat, der kann Alles erhalten, dem ist keim Ding unmöglich. Was fehlt uns noch, da wir diesen Namen haben? Was könnte uns auf Erden Besseres gegeben werden als dieser Name? durch den wir freien Zutritt zum Vater und die große Versicherung haben, Alles, was wir bitten zu erhalten?! O wie reich ist der ärmste Christ, der diesen Namen und dieses Namens göttliche Fülle kennt! Wenn alle Welt den Kopf verliert und sich nicht zu helfen weiß, so hebt der Christ sein Haupt empor unverlegen, weiß Rat und Hilfe, fasst Trost und Mut, denn er kennt den Namen, in dem alles Heil und alle Hilfe ist, der Wunderbar, Rat, Kraft, Held, Ewig-Vater, Friedefürst heißt. In diesem Namen wendet er sich zur Allmacht und Liebe, die Himmel und Erde gemacht hat und erhält, und die ihren Schoß Jedem öffnet, und ihre Hand nach Jedem ausstreckt, der zu ihr im Namen Jesu sich wendet. </w:t>
      </w:r>
    </w:p>
    <w:p w14:paraId="5175D36B" w14:textId="77777777" w:rsidR="00585241" w:rsidRDefault="00585241" w:rsidP="00585241">
      <w:pPr>
        <w:pStyle w:val="StandardWeb"/>
      </w:pPr>
      <w:r>
        <w:t xml:space="preserve">Der Heiland bestimmt nichts bei dieser Verheißung, sagt nicht, wenn ihr Dieses oder Jenes bittet, so wird es euch werden, sondern er sagt unbestimmt: Was ihr immer in meinem Namen bittet. Also Alles, Alles, nichts ausgenommen, in jeder Noch, in jedem Anliegen, was immer das gottesfürchtige Herz wünscht und begehrt oder bedarf, das will Er, erbeten in Seinem Namen, geben oder tun. O wie uns unser Heiland liebt, das ist unaussprechlich; dass Er uns Seinen Namen hinterlassen hat, und uns erlaubt und sogar befiehlt Joh. 16, 24. in Seinem Namen zu bitten; das ist eine Gnade, ein Vorrecht, das nicht genug zu schätzen ist, und viel zu wenig von allen Gläubigen benutzt wird. </w:t>
      </w:r>
    </w:p>
    <w:p w14:paraId="303C94F3" w14:textId="77777777" w:rsidR="00585241" w:rsidRDefault="00585241" w:rsidP="00585241">
      <w:pPr>
        <w:pStyle w:val="StandardWeb"/>
      </w:pPr>
      <w:r>
        <w:t xml:space="preserve">Es ist denn also wahr: In Ihm allein ist Heil und in keinem Andern, und es ist den Menschen kein anderer Name unter dem Himmel gegeben, darinnen sie sollen selig werden. Apg. 4,12. Ja, in Ihm allein ist Heil, und alles Heil ist in Ihm. Wir haben an Ihm Alles, was wir wünschen und brauchen. </w:t>
      </w:r>
    </w:p>
    <w:p w14:paraId="1F2B0964" w14:textId="77777777" w:rsidR="00585241" w:rsidRDefault="00585241" w:rsidP="00585241">
      <w:pPr>
        <w:pStyle w:val="StandardWeb"/>
      </w:pPr>
      <w:r>
        <w:t xml:space="preserve">Nun aber, meine Lieben, der Schall des Wortes, die Buchstaben des Namens tun's nicht, Jesu Namen brauchen ohne Ihn zu kennen und wahrhaft an Ihn zu glauben, hilft nicht, wie wir Apg. 19,14. 1 5. ein Beispiel lesen. Der Satan fragt die Ungläubigen und Falschen, wenn sie den Namen Jesu brauchen: „Jesum kenne ich wohl, und Paulum weiß ich wohl, aber wer seid denn ihr?“ Nein, der Name muss durch den Glauben im Herzen wohnen, leben und wirken, und man muss Sein Heil am Herzen erfahren haben, Glaube und Liebe zu dem heilbringenden Namen muss das Herz erfüllen. Wenn der Herr im Herzen thront und es gnadenvoll bewohnt, wird Sein freundlich Regiment als das größte Glück erkannt. Solch ein Herz bewahrt sich dann, hangt dem Herrn alleine an, und zum Dank für Seinen Tod, hält es freudig Sein Gebot. Da geschieht dann Alles im Namen Jesu, Essen und Trinken, Wachen und Schlafen, Arbeiten und Ruhen, man steht mit Ihm auf und geht mit Ihm nieder; man wirft das Netz immer nur in Seinem Namen aus, auf Sein Wort, mit Seinem Geiste, man tut nichts ohne Ihn, man hat Ihn um Alles gefragt, zu Allem Seinen Beistand erbeten, Ihm Alles geklagt und gesagt; Seine Liebe treibt das Herz, treibt Hand und Fuß und Kopf und Sinn, alle Glieder und Kräfte Leibes und der Seele stehen in Seinem Dienste, zielen nur auf Seine Ehre, suchen nur Seinen Willen zu erfüllen und Seinen Namen zu heiligen. </w:t>
      </w:r>
    </w:p>
    <w:p w14:paraId="5114165F" w14:textId="77777777" w:rsidR="00585241" w:rsidRDefault="00585241" w:rsidP="00585241">
      <w:pPr>
        <w:pStyle w:val="StandardWeb"/>
      </w:pPr>
      <w:r>
        <w:t xml:space="preserve">Nun Du heiligster Name Jesus! erfülle Du unser ganzes Herz und Wesen mit all Deiner Salbung, Kraft und Leben; regiere Du unseren Sinn, unsere Gedanken, Begierden, Worte und Werke. Belebe Du all unser Tun und Lassen. Lass uns in Allem Dein Heil erfahren und genießen! Stärke uns in Schwachheit, sei unser Panier und Schild im Kampfe mit der Sünde, </w:t>
      </w:r>
      <w:r>
        <w:lastRenderedPageBreak/>
        <w:t xml:space="preserve">Welt und Satan! Sei unser Trost im Leiden, und unsere Zuversicht im Sterben! Verlass uns in keiner Gefahr und Not, sondern leuchte uns in dunklen Wegen und weise uns den Weg, den wir wandeln sollen: führe uns zurück auf den Weg der Wahrheit, wenn wir irre gehen, richte uns auf wenn wir fallen, und heile uns, wenn wir uns verwundet haben im Gewissen. Sei das ganze Jahr der Leitstern Deiner Wandrer, unser Labsal und Stärkung, wenn wir müde und matt werden wollen. Lass das Herz überwärts wie ein Adler schweben und in Dir nur leben! Lass, o Herr Jesu! alle Deine schönen Namen uns ins Herz geschrieben sein! Du unser Hirte, Haupt und König, Schöpfer, Bruder, Herr und Freund, Hilf' und Rat und Trost und Fried und Freude, Schatz und Habe, Leben, Licht und Weide, Hoherpriester, Gottes Lamm, unser Gott und Bräutigam! Sei auch unser Weinstock und Lebensbrunn und Quell, Fürsprecher und Gnadenstuhl, unser Weg, unsere Wahrheit, Auferstehung und Leben, Wort, Kraft, Held und Fels, unser Erlöser und Heiland! unser Alles in Allem. Amen. </w:t>
      </w:r>
    </w:p>
    <w:p w14:paraId="0AAB1A93" w14:textId="77777777" w:rsidR="00585241" w:rsidRDefault="00585241" w:rsidP="00585241">
      <w:pPr>
        <w:pStyle w:val="StandardWeb"/>
      </w:pPr>
      <w:r>
        <w:t xml:space="preserve">Wenn ich Ihn nur habe, </w:t>
      </w:r>
      <w:r>
        <w:br/>
        <w:t xml:space="preserve">Ist der Himmel mein, </w:t>
      </w:r>
      <w:r>
        <w:br/>
        <w:t xml:space="preserve">Ewig wird zur süß'sten Labe </w:t>
      </w:r>
      <w:r>
        <w:br/>
        <w:t xml:space="preserve">Mir der Name Jesus sein! </w:t>
      </w:r>
      <w:r>
        <w:br/>
        <w:t xml:space="preserve">Preis sei Deinem Namen! </w:t>
      </w:r>
      <w:r>
        <w:br/>
        <w:t xml:space="preserve">Jesu Dir sei ewig Ehre! Amen. </w:t>
      </w:r>
    </w:p>
    <w:p w14:paraId="612727A2" w14:textId="77777777" w:rsidR="00585241" w:rsidRDefault="00585241" w:rsidP="00585241">
      <w:pPr>
        <w:pStyle w:val="berschrift1"/>
      </w:pPr>
      <w:r>
        <w:t>Hahn, Johann Michael - Am 1. Januar</w:t>
      </w:r>
    </w:p>
    <w:p w14:paraId="36284E77" w14:textId="77777777" w:rsidR="00585241" w:rsidRDefault="00585241" w:rsidP="00585241">
      <w:pPr>
        <w:pStyle w:val="StandardWeb"/>
      </w:pPr>
      <w:r>
        <w:t>Zur alten Wahrheit neue Liebe,</w:t>
      </w:r>
      <w:r>
        <w:br/>
        <w:t>zum neuen Lieben neue Triebe;</w:t>
      </w:r>
      <w:r>
        <w:br/>
        <w:t>vor altem Bösen neues Grauen,</w:t>
      </w:r>
      <w:r>
        <w:br/>
        <w:t>zum alten Gott ein neu Vertrauen;</w:t>
      </w:r>
      <w:r>
        <w:br/>
        <w:t>ein neues Schwert zum alten Kriege,</w:t>
      </w:r>
      <w:r>
        <w:br/>
        <w:t xml:space="preserve">im alten Kriege neue Siege. Amen. </w:t>
      </w:r>
    </w:p>
    <w:p w14:paraId="4356F230" w14:textId="77777777" w:rsidR="00585241" w:rsidRDefault="00585241" w:rsidP="00585241">
      <w:pPr>
        <w:pStyle w:val="StandardWeb"/>
      </w:pPr>
      <w:r>
        <w:t xml:space="preserve">Hebr. 13,8 </w:t>
      </w:r>
    </w:p>
    <w:p w14:paraId="7995F5CC" w14:textId="77777777" w:rsidR="00585241" w:rsidRDefault="00585241" w:rsidP="00585241">
      <w:pPr>
        <w:pStyle w:val="StandardWeb"/>
      </w:pPr>
      <w:r>
        <w:t xml:space="preserve">Jesus Christus, gestern und heute und derselbe auch in Ewigkeit. </w:t>
      </w:r>
    </w:p>
    <w:p w14:paraId="09039590" w14:textId="77777777" w:rsidR="00585241" w:rsidRDefault="00585241" w:rsidP="00585241">
      <w:pPr>
        <w:pStyle w:val="StandardWeb"/>
      </w:pPr>
      <w:r>
        <w:t xml:space="preserve">Herrlicher kann das neue Jahr nicht angefangen werden, als es durch die Kirche geschieht, die den heutigen Tag den Namenstag Jesu genannt hat. Jesus ist ja der Mittelpunkt all' unsers Glaubens und Lebens, der erste und der letzte Gedanke - der Bibel, denn sie zeugt von Ihm; - der Welt, denn sie ist durch Ihn für Ihn geschaffen; - der Zeit, denn Er ist das A und O, Anfang, Mitte und Ende; - des einzelnen Herzens, denn sein wahres Leben gewinnt mit der Taufe und Wiedergeburt und vollendet sich, wenn Christus in ihm eine Gestalt gewinnt. Nach Ihm zählen wir auch unsere Jahre, und nennen sie Jahre des Heils, weil kein anderer Name den Menschen gegeben ist, darin sie sollen selig werden, denn allein der Name Jesu Christi. Er allein gibt unseren Lebensjahren ihre Bedeutung, unseren Neujahrswünschen die rechte Weihe, unseren Bestrebungen das rechte Ziel, unseren Schicksalen das rechte Licht, und unseren Verbindungen die rechte Innigkeit und Dauer. Sein Name ist, wie die Schrift sagt (Hohelied 1,3), eine ausgeschüttete Salbe. Sein Name ist ein festes Schloss, der Gerechte flieht dahin, und wird beschirmt. Durch diesen Namen werden die Teufel ausgetrieben, die Schlangen vertrieben, die Kranken geheilt. Dieser Name ist über alle Namen, vor dem sich beugen alle Kniee Derer, die im Himmel, auf Erden und unter der Erde sind, und alle Zungen bekennen, dass Jesus Christus der Herr sei zur Ehre Gottes des Vaters. In Jesu Namen stehet Gottes Amen. - Wohlan, so beginnt denn auch dieses neue Jahr für uns in Jesu Namen! „All' was mein Tun und Anfang ist, gescheh' im Namen Jesu Christ; Er steh' mir bei, so früh als </w:t>
      </w:r>
      <w:r>
        <w:lastRenderedPageBreak/>
        <w:t xml:space="preserve">spat, bis all' mein Tun ein Ende hat.“ Mit Ihm dürfen wir den ernsten, wichtigen Schritt getrost wagen. - Und nun kommt, ihr Leiden und Trübsale der neuen Zeit. Er wird uns trösten und helfen, dass wir in dem Allen weit überwinden. Kommt, ihr Versuchungen des Glücks und der Lust: Er wird uns fest machen, dass uns nichts scheiden kann von seiner Liebe. Zeige dich wieder in deiner ganzen Blöße, Schwäche meines Herzens: Er wird in meiner Schwachheit mächtig sein und mir aufhelfen, wenn ich straucheln wollte. Drohe, König des Schreckens, unerbittlicher Tod, mit deinen Ängsten und Kämpfen: Er ist mein Leben, so muss Sterben mein Gewinn sein. Der Herr ist mein Licht: vor wem sollt' ich mich fürchten? Der Herr ist meines Lebens Kraft: vor wem sollte mir grauen? In meines Herzens Grunde Dein Nam' und Kreuz allein funkelt all' Zeit und Stunde, drauf will ich fröhlich sein. </w:t>
      </w:r>
    </w:p>
    <w:p w14:paraId="698D71ED" w14:textId="77777777" w:rsidR="00585241" w:rsidRDefault="00585241" w:rsidP="00585241">
      <w:pPr>
        <w:pStyle w:val="StandardWeb"/>
      </w:pPr>
      <w:r>
        <w:t xml:space="preserve">Hilf, Herr Jesu, lass gelingen, Hilf, das neue Jahr geht an! Lass es neue Kräfte bringen, dass aufs Neu' ich wandeln kann. Neues Glück und neues Leben wollest Du aus Gnaden geben. </w:t>
      </w:r>
    </w:p>
    <w:p w14:paraId="72588F46" w14:textId="77777777" w:rsidR="00585241" w:rsidRDefault="00585241" w:rsidP="00585241">
      <w:pPr>
        <w:pStyle w:val="StandardWeb"/>
      </w:pPr>
      <w:r>
        <w:t xml:space="preserve">Was ich dichte, was ich mache, das gescheh in Dir allein; wenn ich schlafe, wenn ich wache, wolltest Du, Herr, bei mir sein; geh' ich aus, halt an zur Seiten; komm' ich heim, so hilf mir schreiten. </w:t>
      </w:r>
    </w:p>
    <w:p w14:paraId="4A7D6C23" w14:textId="77777777" w:rsidR="00585241" w:rsidRDefault="00585241" w:rsidP="00585241">
      <w:pPr>
        <w:pStyle w:val="StandardWeb"/>
      </w:pPr>
      <w:r>
        <w:t xml:space="preserve">Lass mich beugen meine Kniee nur zu Deines Namens Ehr'; hilf, dass ich mich stets bemühe, Dich zu preisen mehr und mehr; lass mein Bitten und mein Flehen auf zu Dir gen Himmel gehen. </w:t>
      </w:r>
    </w:p>
    <w:p w14:paraId="48AA505C" w14:textId="77777777" w:rsidR="00585241" w:rsidRDefault="00585241" w:rsidP="00585241">
      <w:pPr>
        <w:pStyle w:val="StandardWeb"/>
      </w:pPr>
      <w:r>
        <w:t xml:space="preserve">Lass dies sein ein Jahr der Gnaden, lass mich büßen meine Sünd'; hilf, dass sie mir nimmer schaden, sondern bald Verzeihung find'; Herr, in Dir; denn Du, mein Leben, kannst die Sünd' allein vergeben. </w:t>
      </w:r>
    </w:p>
    <w:p w14:paraId="48D9A480" w14:textId="77777777" w:rsidR="00585241" w:rsidRDefault="00585241" w:rsidP="00585241">
      <w:pPr>
        <w:pStyle w:val="StandardWeb"/>
      </w:pPr>
      <w:r>
        <w:t xml:space="preserve">Herr, Du wollest Gnade geben, dass dies Jahr mir heilig sei, und ich christlich könne leben ohne Trug und Heuchelei, dass ich noch allhier auf Erden fromm und selig möge werden. </w:t>
      </w:r>
    </w:p>
    <w:p w14:paraId="60889C7D" w14:textId="77777777" w:rsidR="00585241" w:rsidRDefault="00585241" w:rsidP="00585241">
      <w:pPr>
        <w:pStyle w:val="StandardWeb"/>
      </w:pPr>
      <w:r>
        <w:t xml:space="preserve">Jesu, richte mein Beginnen, Jesu, bleibe stehts bei mir, Jesus zäume mir die Sinnen, Jesus sei nur mein Begier, Jesus sei mir in Gedanken, Jesus lasse nie mich wanken. </w:t>
      </w:r>
    </w:p>
    <w:p w14:paraId="73E84704" w14:textId="77777777" w:rsidR="00585241" w:rsidRDefault="00585241" w:rsidP="00585241">
      <w:pPr>
        <w:pStyle w:val="StandardWeb"/>
      </w:pPr>
      <w:r>
        <w:t xml:space="preserve">Jesu, lass mich fröhlich enden dieses angefang'ne Jahr, trage stets mich auf den Händen, halte bei mir in Gefahr; freudig will ich Dich umfassen, wenn ich soll die Welt verlassen. </w:t>
      </w:r>
    </w:p>
    <w:p w14:paraId="30F95BF7" w14:textId="77777777" w:rsidR="00585241" w:rsidRDefault="00585241" w:rsidP="00585241">
      <w:pPr>
        <w:pStyle w:val="berschrift1"/>
      </w:pPr>
      <w:r>
        <w:t>Harms, Ludwig - Zum Fest der Beschneidung Christi</w:t>
      </w:r>
    </w:p>
    <w:p w14:paraId="6949E1C7" w14:textId="77777777" w:rsidR="00585241" w:rsidRDefault="00585241" w:rsidP="00585241">
      <w:pPr>
        <w:pStyle w:val="StandardWeb"/>
      </w:pPr>
      <w:r>
        <w:t xml:space="preserve">Die Gnade unseres Herrn Jesu Christi, die Liebe Gottes und die Gemeinschaft des heiligen Geistes sei mit uns allen. Amen. </w:t>
      </w:r>
    </w:p>
    <w:p w14:paraId="52678155" w14:textId="77777777" w:rsidR="00585241" w:rsidRDefault="00585241" w:rsidP="00585241">
      <w:pPr>
        <w:pStyle w:val="StandardWeb"/>
      </w:pPr>
      <w:r>
        <w:t xml:space="preserve">Text: Ev. Luc. 2, 21. </w:t>
      </w:r>
    </w:p>
    <w:p w14:paraId="67D98540" w14:textId="77777777" w:rsidR="00585241" w:rsidRDefault="00585241" w:rsidP="00585241">
      <w:pPr>
        <w:pStyle w:val="StandardWeb"/>
      </w:pPr>
      <w:r>
        <w:rPr>
          <w:rStyle w:val="Fett"/>
          <w:rFonts w:eastAsiaTheme="majorEastAsia"/>
        </w:rPr>
        <w:t>Und da acht Tage um waren, dass das Kind beschnitten würde, da ward Sein Name genannt Jesus, welcher genannt war von dem Engel, ehe denn Er in Mutterleibe empfangen ward.</w:t>
      </w:r>
      <w:r>
        <w:t xml:space="preserve"> </w:t>
      </w:r>
    </w:p>
    <w:p w14:paraId="1ED9CD41" w14:textId="77777777" w:rsidR="00585241" w:rsidRDefault="00585241" w:rsidP="00585241">
      <w:pPr>
        <w:pStyle w:val="StandardWeb"/>
      </w:pPr>
      <w:r>
        <w:t xml:space="preserve">Der liebe gnädige Gott hat uns zu meiner großen Freude und zu meinem großen Trost hier in Hermannsburg eine stille und ruhige Nacht gegeben, und ich habe Gott gedankt, dass ich nicht den geringsten Lärm gehört habe, obgleich ich spät mit Beten aufgewesen bin; so kann ich nun mit Freuden Neujahr feiern. Aber wenn uns Gott auch diese Gnade gegeben hat, und wir blicken auf das, was im neuen Jahre etwa kommen kann, so müssen wir erkennen, dass </w:t>
      </w:r>
      <w:r>
        <w:lastRenderedPageBreak/>
        <w:t xml:space="preserve">wir in einer höchstgefährlichen Zeit leben. Mit Einem Schlage kann Alles darunter und darüber gehen und uns geistlich und leiblich das Verderben bringen. Wir sitzen Alle mehr oder weniger auf einem feuerspeienden Berge, der bald ausbrechen und uns verderben kann. Sowohl im Geistlichen, d. h. in der Kirche, als im Irdischen, d. h. im politischen Leben, sieht es traurig aus; aber das weiß Niemand, wann der Sturm losbricht, ob in diesem oder im nächsten Jahre. Da haben wir nun vor uns das verhängnisvolle neue Kirchengesetz von der neuen Synodalordnung. Dies Gesetz kann in einem Jahre dem tollen Demokratenpöbel die Kirche verkaufen, und sie werden dieselbe dann mit Füßen treten. Der Abfall sucht auf allen Gebieten freien Spielraum. Man fängt jetzt an, zuerst natürlich in den demokratischen Städten, in der Schule eine Religionsstunde nach der andern abzuschaffen. Dagegen muss in der Schule gelernt werden Rechnen nicht bloß, sondern auch Mathematik, Schreiben nicht bloß, sondern auch Zeichnen, Lesen nicht bloß, sondern auch Deklamieren, d. h. die Kinder müssen gewöhnt werden, Theater-Prinzen und -Prinzessinnen zu werden. Es geht noch weiter, weil der Kaufmannsgeist allenthalben überhand nimmt, so muss auch kaufmännisches Rechnen getrieben werden. Ja noch mehr, Naturgeschichte und Naturlehre dürfen nicht vergessen werden. So werden die Kinder von weltlichen Sachen ganz vollgepfropft, aber von geistlichen Dingen bleiben sie leer. Und wie sieht es im Staate aus? Jeden Augenblick muss man erwarten, dass der Sturm losbricht. Dazu kommt noch, dass fast nirgends mehr Treue und Glauben zu finden ist, denn Jeder sucht das Seine. Es kann ein Krieg in Deutschland ausbrechen, und welch ein Elend bat der im Gefolge! Der Krieg überhaupt ist schrecklich: aber ein Bruderkrieg ist das Schrecklichste, was ich mir denken kann. Wenn es nun dahinkommt in der Kirche, dass man die Gottseligkeit absetzt und die Gottlosigkeit aus den Thron hebt, wie soll es da besser werden? Wenn man das Elend vor Augen sieht und gar keine Hilfe, was dann? Was der 46. Psalm sagt: Dennoch soll die Stadt Gottes sein lustig bleiben mit ihren Brünnlein, da die heiligen Wohnungen des Höchsten sind. Gott ist bei ihr darinnen, darum wird sie wohl bleiben; Gott hilft ihr frühe. Ja, sie ist fest gegründet auf Meinem heiligen Berge, spricht der HErr. Wer denn? Die Kirche des HErrn. Sehet, meine Lieben, ob die Kirche gleich ihrem Untergange entgegenzugehen scheint, sie wird dennoch bleiben. Warum? Die Antwort gibt das Neujahrsevangelium. Denn über der Schwelle des neuen Jahres steht der teure Jesusname, von dem es heißt: Der Name des HErrn ist ein festes Schloss, dahinein laufen die Gerechten und werden errettet. Sehen wir auch alles Übel, was schon da ist und was noch kommen kann, in seiner grellsten Farbe, so gibt uns doch der teure Jesusname einen festen, frischen Mut. Ich sehe auf Jesum beim Eintritt ins neue Jahr, und da schreckt mich weder die Not des Staates, noch die Not der Kirche. So lange Jesus bleibt der HErr, wird's alle Tage herrlicher. Wenn Jesus nur bei uns bleibt, dann hat es keine Not. Darum wollen wir dem HErrn danken, dass über der Schwelle des neuen Jahres der teure Jesusname steht. So soll denn auch heute in der Predigt die Rede sein:. </w:t>
      </w:r>
    </w:p>
    <w:p w14:paraId="24A40AC2" w14:textId="77777777" w:rsidR="00585241" w:rsidRDefault="00585241" w:rsidP="00585241">
      <w:pPr>
        <w:pStyle w:val="berschrift2"/>
      </w:pPr>
      <w:r>
        <w:t>Von dem tröstlichen Jesusnamen.</w:t>
      </w:r>
    </w:p>
    <w:p w14:paraId="443D8DA4" w14:textId="77777777" w:rsidR="00585241" w:rsidRDefault="00585241" w:rsidP="00585241">
      <w:pPr>
        <w:pStyle w:val="StandardWeb"/>
      </w:pPr>
      <w:r>
        <w:t xml:space="preserve">Zuvor aber lasst uns beten: Lieber HErr Jesu, wir haben es uns nicht verschwiegen und wir wollen es uns auch nicht verschweigen, dass es sehr traurig aussieht in der Kirche und im Staat, so traurig, dass man vor Menschen Augen nichts anderes erwarten kann, als den Sturz der Kirche und des Staates; und es scheint, als ob das bald geschehen soll. Das will uns, liebster Heiland, mit Schrecken und Angst erfüllen. Da danken wir Dir nun, dass wir wieder Neujahr feiern können, wo das liebe Neujahrsevangelium mit Deinem teuren Jesusnamen gelesen wird. Ja, Jesus Christus gestern und heute, und derselbe in alle Ewigkeit. Nun, so lange wir auf Dich sehen und Deinen Namen im Herzen und vor Augen haben, können wir ganz getrost sein; denn es wird an uns in Erfüllung gehen das Wort des 91. Psalms: Ob Tausend fallen zu deiner Rechten und Zehntausend zu deiner Linken, so wird es doch dich nicht treffen. So gib uns diesen Segen, dass wir von Tag zu Tag immer ernstlicher absehen </w:t>
      </w:r>
      <w:r>
        <w:lastRenderedPageBreak/>
        <w:t xml:space="preserve">von allem Irdischen und hinsehen auf Deinen teuren Jesusnamen; dann können wir getrost sagen: Denen, die Gott lieben, müssen alle Dinge zum Besten dienen, die in diesem Jahre kommen, denn darüber steht der liebe, teure Jesusname. Amen. </w:t>
      </w:r>
    </w:p>
    <w:p w14:paraId="086FAC44" w14:textId="77777777" w:rsidR="00585241" w:rsidRDefault="00585241" w:rsidP="00585241">
      <w:pPr>
        <w:pStyle w:val="StandardWeb"/>
      </w:pPr>
      <w:r>
        <w:t xml:space="preserve">1. Der tröstliche Jesusname macht uns zu Gottes Kindern. Sehet, als acht Tage um waren, da geschah es, dass das Kind beschnitten wurde, und Sein Name wurde Jesus genannt, welcher schon genannt war von dem Engel, ehe denn Er im Mutterleibe empfangen ward. Die Beschneidung ist das Vorbild der heiligen Taufe. Durch die Beschneidung wurden die Juden Kinder Gottes, durch die heilige Taufe werden wir Kinder Gottes. So bringt uns also das Jesuskind, das an dem heutigen Tage beschnitten wurde, die heilige Taufe, und in der heiligen Taufe die Gotteskindschaft. Die heilige Taufe macht uns aber wirklich zu Kindern Gottes, das sollt ihr aus Gottes heiligem Worte sehen. Was ist die heilige Taufe? Sie ist das Bad der Wiedergeburt und der Erneuerung im heiligen Geist. In der heiligen Taufe werde ich, der ich in Sünden empfangen und geboren bin, wiedergeboren zu einem Kinde Gottes; und das geschieht durch die Zeugung Gottes des heiligen Geistes, der mir gegeben ist, und durch die Geburt in der Kirche, die nun meine Mutter geworden ist. Ich habe einen Vater auf Erden, der mich in Sünden gezeugt hat, ich habe eine Mutter auf Erden, die mich in Sünden geboren hat; aber ich habe auch einen heiligen Vater, der mich ohne Sünde gezeugt hat, das ist Gott der heilige Geist, ich habe eine heilige Mutter, die mich ohne Sünde geboren hat, das ist die christliche Kirche. Sehet, so bin ich ein Kind Gottes geworden. So gewiss, wie das irdischgeborene Kind ein Kind seiner Eltern ist und durch die Geburt Kindesrecht hat, nicht durch Vorzüge oder Werke; so bin ich auch durch die geistliche Geburt ein Kind Gottes, nicht durch mein Verdienst und Werke, sondern lediglich, weil der heilige Geist mich gezeugt und die Kirche mich geboren hat. Meine Lieben, ohne Gotteskindschaft in der heiligen Taufe ist gar nicht an Gotteskindschaft zu denken. Müssten wir das Geringste dazu tun, wir würden niemals Kinder Gottes. Wie das Kind von den Eltern ohne eigenes Zutun geboren wird, so müssen auch wir ohne unser Mitwirken als Kinder Gottes geboren werden. Sind wir wiedergeboren, so haben wir durch die Kindschaft das Recht, Gott unseren Vater zu nennen. Von Geburts wegen bin ich ein Kind Gottes, von Geburts wegen bin ich ein Erbe Gottes. Denke dir einen Mann, der Söhne und Töchter, Knechte und Mägde hat. Ich will nehmen, die Kinder sind hässlich und krank, die Knechte und Mägde dagegen sind gesund und schön. Nun sage mir einmal: Wem gehört das Erbe? Den hässlichen Kindern oder den hübschen Dienstboten? den kranken Kindern oder den starken Dienstboten? Du wirst wohl verwundert antworten: Die ersteren sind meine Kinder, die letzteren meine Dienstboten; wie kann ich meinen Kindern das Erbe vorenthalten und den Dienstboten geben? Also es kommt hier nicht auf Werk und Verdienst an, sondern auf das Recht durch die Geburt. So ist das unser höchster Trost, dass wir durch die heilige Taufe wiedergeboren sind zu Gottes Kindern ohne alles eigene Verdienst und Werk. Bin ich denn ein Kind Gottes, so versteht es sich von selbst, dass ich nicht nur Kindespflicht, sondern auch Kindesrecht habe, und dass Gott die Pflicht hat, mein Vater zu sein. Nun stehe ich in dem seligsten Verhältnis zu Gott: Gott hat Vaterpflichten gegen mich und ich habe Kindesrecht. Darum wird Er mich nie zurückweisen, wenn ich bete, denn es ist Seine Pflicht, mich zu erhören. Das weiß und glaube ich aber deshalb, weil ich getauft bin. So haben wir also durch die heilige Taufe diesen ersten seligen Trost, dass wir Gotteskinder sind, so wahr wie wir auf den Namen Jesu getauft sind. Die Taufe hat eine solche Kraft, dass ich in allen Anfechtungen keinen größeren Schatz weiß, als auf mein Taufrecht und auf meine Taufgnade zurückzugehen. Es wird uns in Luthers Leben erzählt, dass ein ihm sehr werter treuer Prediger, der in Joachimsthal in Böhmen wohnte, - er hieß Mathesius und hat nachher Luthers Leben beschrieben -, dass der in Folge von geistlichen Anfechtungen in eine schwere Krankheit fiel, und dass in dieser Krankheit der Satan mit ihm kämpfte und rang. Seine Freunde, die ihn besuchten, sahen ihn als eine Leiche daliegen. Sie gaben Luther Nachricht darüber, und der scheute die weite Reise nicht, ihn zu besuchen. Er </w:t>
      </w:r>
      <w:r>
        <w:lastRenderedPageBreak/>
        <w:t xml:space="preserve">fand ihn schrecklich entstellt auf seinem Lager und erwartete jeden Augenblick den Tod. Der arme Mann konnte nicht glauben, dass er ein Kind Gottes sei, er mochte anfangen was er wollte, und darüber war er in Verzweiflung geraten. Luther redete und betete mit ihm, aber Alles wollte nicht helfen. Da trat er an sein Bett und sagte: Weißt du nicht, dass du getauft bist? Dann betete er ihm die Sprüche vor Tit. 3: Gott macht uns selig durch das Bad der Wiedergeburt und der Erneuerung des heiligen Geistes, welchen Er ausgegossen hat über uns reichlich durch Jesum Christum unseren Heiland; und Joh. 3: Wahrlich, wahrlich, Ich sage dir: Es sei denn, dass Jemand geboren werde aus dem Wasser und Geist, so kann er nicht in das Reich Gottes kommen. Durch die Kraft des heiligen Geistes, den Luther angerufen hatte, kam der Mann zur völligen Gewissheit seiner Gotteskindschaft. Nun wusste er, dass er wirklich ein Kind Gottes sei, gezeugt von dem heiligen Geist und geboren von der christlichen Kirche in der heiligen Taufe. Das hielt er dem Satan vor, und er war gerettet. Dieser Mann sagt in einem Briefe an seinen Freund Dietrich: Ich habe seitdem meinen Taufschein kommen lassen und lese nun die Worte: „Getauft und wiedergeboren“; dann mache ich den Taufschein zu und sage: „Trotz, Satan, was willst du machen?“ </w:t>
      </w:r>
    </w:p>
    <w:p w14:paraId="3F305E75" w14:textId="77777777" w:rsidR="00585241" w:rsidRDefault="00585241" w:rsidP="00585241">
      <w:pPr>
        <w:pStyle w:val="StandardWeb"/>
      </w:pPr>
      <w:r>
        <w:t xml:space="preserve">2. Der tröstliche Jesusname macht uns zu Himmelserben. Wer kommt in den Himmel? Da gibt es verschiedene Antworten. Die erste Antwort heißt: Gottes Kinder. Warum? Weil den Kindern das Haus ihres Vaters gehört. Gehört den Kindern überhaupt das Vaterhaus, so gehört uns der Himmel. Warum? Weil der Himmel Gottes Haus ist und Gott ist mein Vater. So wahr ich nun Gottes Kind bin, und Gott mein Vater ist, und der Himmel meines Vater Haus, so gewiss muss ich in den Himmel kommen. Wer hat mir das zuwege gebracht? Der Jesus, aus dessen Namen ich getauft bin. Nun will ich einmal sehen, wer mir den Eingang in den Himmel verwehren kann. Selbst der heilige Gott kann nicht gegen das Erbrecht entscheiden, oder ich müsste ein enterbter Sohn sein, dann allerdings gilt das Erbrecht nicht mehr. Ist das aber nicht der Fall, so darf mich Gott nicht aus dem Himmel weisen, denn er gehört mir von Rechtswegen. Bin ich aber ein solcher ungläubiger Bösewicht, dass Gott mich hat enterben müssen, so habe ich das Erbrecht verloren. Ist es doch auch auf Erden ebenso. Das Kind behält so lange sein Erbrecht wie der Vater sagt: Ich erkenne dich an als mein Kind. Wann muss uns Gott enterben? Wenn wir von Gott abfallen und in diesem Abfall bis ans Ende beharren. Ich will dir ein Beispiel anführen. Bist du so weit gekommen, dass du nicht mehr zur Kirche und zum heiligen Abendmahl gehest, so bist du von Gott abgefallen, hast selbst dein Erbrecht aufgegeben und Gott sagt zu dir: Du bist ein ungeratener Sohn, eine ungeratene Tochter. Bleibst du in dieser Entfremdung von Kirche und Abendmahl, so ist es nicht möglich, dass du selig werden kannst. Das bezeugt auch die Kirche, indem sie solchen Leuten, die die Gnadenmittel verachten, ein ehrliches Begräbnis verweigert. Wer in beharrlicher Unbußfertigkeit stirbt, der kann nicht mehr als Gotteskind betrachtet werden. So lange du nicht enterbt bist, bist du ein Kind Gottes und deshalb notwendig ein Erbe der ewigen Seligkeit; du kannst getrost zu Gott gehen und verlangen, dass dir die Himmelstür aufgetan werde. Es gibt aber noch eine zweite Antwort auf die Frage: Wer kommt in den Himmel? Diese Antwort lautet: Die Sündlosen. Der Himmel ist die reine und heilige Wohnung Gottes; darum können im Himmel auch nur reine und heilige Menschen wohnen. Der gesunde Menschenverstand kann das einsehen. Da sehe ich nun wieder den köstlichen Jesusnamen an, und weiß gewiss, dass ich selig werde, dass ich in den Himmel komme. Was heißt Jesus? Er wird Sein Volk selig machen von ihren Sünden. Also Jesus heißt Seligmacher; was will ich mehr? Dass ich ein Sünder bin, in Sünden empfangen und geboren, das weiß jeder Mensch. Darnach habe ich kein Recht an den Himmel, darf also nicht hinein. Ich wäre also in der schrecklichen Lage, ewig ausgeschlossen zu sein vom Himmel. Aber siehe, da strahlt das liebliche Angesicht des Jesuskindes aus der Krippe, da steht der süße Jesusname über dem neuen Jahre: Mein Jesus macht selig. Wie macht Er das? Er wäscht mich rein mit Seinem teuren Blute, das Er vergossen hat von Seiner Beschneidung an bis Er am Kreuze </w:t>
      </w:r>
      <w:r>
        <w:lastRenderedPageBreak/>
        <w:t xml:space="preserve">hing, mag es nun geflossen sein in Tröpflein oder in Strömen, das ist einerlei. Denn das Blut Jesu Christi, des Sohnes Gottes, macht uns rein von aller Sünde. Und weil ich Vergebung der Sünden habe, so bin ich rein, so bin ich sündlos. Darum kann ich getrost zum Himmel gehen und sagen, der Himmel muss mir geöffnet werden; - denn ist er rein, ich bin auch rein, ist er heilig, ich bin auch heilig. Ho ist der teure Jesusname der süßeste Name, den es gibt. Was fehlt mir nun noch, da ich Vergebung der Sünden, Leben und Seligkeit habe? Nun mag das Jahr bringen was es will, ich bin bereit. Soll ich vielleicht weggejagt werden vom Predigtamt, soll mein Körper alle Tage schwächer werden, soll ich gar sterben, soll das Kriegsgetümmel über unser Land kommen, soll ich mit dem kleinen Haustein der Gläubigen aus der verrotteten Landeskirche hinausgetrieben werden, es ist alles gut, wenn ich nur dies Eine habe: Jesus, Jesus! Mit Jesu in einer Hütte wohnen ist besser, als mit dem Teufel in einem Palast. Mit Jesu im Elend sitzen ist besser, als ohne Jesum Überfluss haben. Mit Jesu in der Fremde sein ist besser, als ohne Jesum in der Heimat wohnen. Seid getrost, meine Lieben, und nehmt dies Eine mit in das neue Jahr: Den teuren Jesusnamen, der euch zu Gotteskindern und Himmelserben macht, und ihr braucht euch nicht zu fürchten: denn ihr könnt sagen: HErr, wenn ich nur Dich habe, so frage ich nichts nach Himmel und Erde. Wenn mir gleich Leib und Seele verschmachten, so bist Du doch, Gott, allezeit meines Herzens Trost und mein Teil. </w:t>
      </w:r>
    </w:p>
    <w:p w14:paraId="3DA4795C" w14:textId="77777777" w:rsidR="00585241" w:rsidRDefault="00585241" w:rsidP="00585241">
      <w:pPr>
        <w:pStyle w:val="StandardWeb"/>
      </w:pPr>
      <w:r>
        <w:t xml:space="preserve">Lasst uns beten: Lieber HErr Jesu, nun wollen wir getrost hineingehen in das neue Jahr, noch funkelt Dein heiliger Name über demselben und der soll sein unser Wegweiser, unser Panier, unsere Freude und Wonne. Lass Deinen Namen hell leuchten in unserer Kirche und in unseren Herzen, und lass es uns nicht vergessen, dass von Ihm Gotteskindschaft und Himmelserbschaft kommt. So wahr wie Du Jesus heißt, bin ich ein Kind Gottes, so wahr wie Du Jesus heißt, bin ich ein Erbe des Himmels. Und das ist mir ein viel größ'rer Ruhm, ein Gotteskind zu werden, als selbst das größte Fürstentum, als Kronen dieser Erde. Das hat mein Heiland wiederbracht, und gibt mir dazu die Macht, weil ich Ihn aufgenommen. Darum lieber HErr, so lange mein Name im Buche des Lebens steht, so lange der Himmel mein Erbe ist, so lange hat es keine Not. Da mag kommen Not und Tod, Feuer und Wasser, Freund und Feind, in dem allen überwinden wir weit um deswillen, der uns geliebt hat. Aber von Dir wollen wir nicht weg. Bei Dir Jesu, will ich bleiben, halte mich, Dein schwaches Kind, bis durch sel'ges an Dich glauben Seel' und Leib gerettet sind. Meinen Gott will ich Dich nennen, und vor aller Welt bekennen: Du bist mein und ich bin Dein, allerliebstes Jesulein. Dich lass uns allenthalben bekennen, der Sünde und dem Teufel lass uns den Abschied geben und der Welt lass uns nicht mehr dienen. In Deinem Namen wollen wir uns auf das Sterbebett legen, und je näher das letzte Stündlein kommt, desto mehr wollen wir die Hände nach Dir ausstrecken und rufen: Ja komm, HErr Jesu! Sende dann Deine heiligen Engel, dass sie uns tragen in Abrahams Schoß. Ja unser letzter Seufzer soll sein: HErr Jesu komm, und nimm unseren Geist auf; Du hast uns erlöset, Du treuer Gott, nicht mit Gold oder Silber, sondern mit Deinem heiligen teuren Blute, und mit Deinem unschuldigen Leiden und Sterben, Dir sei Lob, Preis und Dank für Alles in Ewigkeit. Amen. </w:t>
      </w:r>
    </w:p>
    <w:p w14:paraId="69D08381" w14:textId="77777777" w:rsidR="00585241" w:rsidRDefault="00585241" w:rsidP="00585241">
      <w:pPr>
        <w:pStyle w:val="berschrift1"/>
      </w:pPr>
      <w:r>
        <w:t>Hauser, Markus - Neujahrsentschlüsse.</w:t>
      </w:r>
    </w:p>
    <w:p w14:paraId="7F51D7D5" w14:textId="77777777" w:rsidR="00585241" w:rsidRDefault="00585241" w:rsidP="00585241">
      <w:pPr>
        <w:pStyle w:val="level1"/>
        <w:numPr>
          <w:ilvl w:val="0"/>
          <w:numId w:val="5"/>
        </w:numPr>
      </w:pPr>
      <w:r>
        <w:t>Mit Gottes Hilfe will ich täglich in die Heilige Schrift mich vertiefen und es nie unterlassen, ein Gotteswort mir anzueignen. Gott will ich unbedingt glauben und gegen keines Seiner Worte irgend welchen Zweifel aufkommen lassen.</w:t>
      </w:r>
    </w:p>
    <w:p w14:paraId="01D1FCC5" w14:textId="77777777" w:rsidR="00585241" w:rsidRDefault="00585241" w:rsidP="00585241">
      <w:pPr>
        <w:pStyle w:val="level1"/>
        <w:numPr>
          <w:ilvl w:val="0"/>
          <w:numId w:val="5"/>
        </w:numPr>
      </w:pPr>
      <w:r>
        <w:t>Mein Leben sei ein Gebetsleben. Lass mich ohne Unterlass mit dir verkehren, o mein Gott! Besonders will ich es mir angelegen sein lassen, den Herrn täglich zu loben und auf den Knien Ihm zu danken für das große Heil in Ihm.</w:t>
      </w:r>
    </w:p>
    <w:p w14:paraId="6FDAC4BD" w14:textId="77777777" w:rsidR="00585241" w:rsidRDefault="00585241" w:rsidP="00585241">
      <w:pPr>
        <w:pStyle w:val="level1"/>
        <w:numPr>
          <w:ilvl w:val="0"/>
          <w:numId w:val="5"/>
        </w:numPr>
      </w:pPr>
      <w:r>
        <w:t xml:space="preserve">Aller Lauheit, Trägheit und Bequemlichkeit will ich entsagen. Herr, Dir will ich kindlich anhangen, mit Freuden Dir nachfolgen, lass mich stets in Demut und Liebe </w:t>
      </w:r>
      <w:r>
        <w:lastRenderedPageBreak/>
        <w:t>Dein Jünger sein und bleiben. Und wie Du mir gedient hast, so lass mich Dir dienen mit einfältigem Herzen.</w:t>
      </w:r>
    </w:p>
    <w:p w14:paraId="36BA8930" w14:textId="77777777" w:rsidR="00585241" w:rsidRDefault="00585241" w:rsidP="00585241">
      <w:pPr>
        <w:pStyle w:val="level1"/>
        <w:numPr>
          <w:ilvl w:val="0"/>
          <w:numId w:val="5"/>
        </w:numPr>
      </w:pPr>
      <w:r>
        <w:t>Meinem königlichen Bräutigam will ich ein reines Herz und eine völlige Liebe bewahren. Jegliche Halbheit und Vermischung sei ferne von mir, denn ich gehöre mit Geist und Seele und Leib in Zeit und Ewigkeit ganz und gar dem Herrn an. Als ein Verlobter Gottes will ich wandeln auf Erden.</w:t>
      </w:r>
    </w:p>
    <w:p w14:paraId="2D2DD107" w14:textId="77777777" w:rsidR="00585241" w:rsidRDefault="00585241" w:rsidP="00585241">
      <w:pPr>
        <w:pStyle w:val="level1"/>
        <w:numPr>
          <w:ilvl w:val="0"/>
          <w:numId w:val="5"/>
        </w:numPr>
      </w:pPr>
      <w:r>
        <w:t>Strenge gegen mich, milde gegen Andere will ich sein. Bewahre mich, mein Gott, vor der hässlichen Selbstsucht und vor dem törichten Richtgeist.</w:t>
      </w:r>
    </w:p>
    <w:p w14:paraId="51B8C42C" w14:textId="77777777" w:rsidR="00585241" w:rsidRDefault="00585241" w:rsidP="00585241">
      <w:pPr>
        <w:pStyle w:val="level1"/>
        <w:numPr>
          <w:ilvl w:val="0"/>
          <w:numId w:val="5"/>
        </w:numPr>
      </w:pPr>
      <w:r>
        <w:t>Von allem Einkommen will ich den Zehnten sogleich für das Werk des Herrn aussondern. Ich will mich im Geben üben, damit ich auch in diesem Stück ähnlich werde meinem himmlischen Vater, der Alles mir gibt. Seine Gaben will ich mit Dankbarkeit genießen und den Zehnten Ihm mit Freuden geben.</w:t>
      </w:r>
    </w:p>
    <w:p w14:paraId="384AA287" w14:textId="77777777" w:rsidR="00585241" w:rsidRDefault="00585241" w:rsidP="00585241">
      <w:pPr>
        <w:pStyle w:val="level1"/>
        <w:numPr>
          <w:ilvl w:val="0"/>
          <w:numId w:val="5"/>
        </w:numPr>
      </w:pPr>
      <w:r>
        <w:t>Den Tag des Herrn will ich mit Sorgfalt heilig halten. Es sei meine Lust, an diesem Tag zu forschen im Worte des Lebens, mich zu freuen mit der Gemeinde des Herrn, zu suchen, was verloren ist und zu erquicken die Elenden und Armen. Der Sonntag sei mir stets eine freudige Erinnerung an die herrliche Auferstehung meines Herrn und ein Sporn der Hoffnung in Hinsicht meiner eigenen Auferstehung. An diesem Tag besonders will ich der Stadt Gottes, des himmlischen Jerusalems gedenken, wo ich, um Jesu des Geliebten willen, glücklicher Bürger und Erbe bin.</w:t>
      </w:r>
    </w:p>
    <w:p w14:paraId="2249E704" w14:textId="77777777" w:rsidR="00585241" w:rsidRDefault="00585241" w:rsidP="00585241">
      <w:pPr>
        <w:pStyle w:val="level1"/>
        <w:numPr>
          <w:ilvl w:val="0"/>
          <w:numId w:val="5"/>
        </w:numPr>
      </w:pPr>
      <w:r>
        <w:t>Alle Werke der Finsternis will ich hassen, und als ein Kind des Lichtes wandeln vor Gott und mit Gott. Ich will mich an Ihn, den Unsichtbaren, halten, als ob ich Ihn sehen würde. Herr, lass Deine Allgegenwart mich wie die Luft umgeben!</w:t>
      </w:r>
    </w:p>
    <w:p w14:paraId="0830535B" w14:textId="77777777" w:rsidR="00585241" w:rsidRDefault="00585241" w:rsidP="00585241">
      <w:pPr>
        <w:pStyle w:val="level1"/>
        <w:numPr>
          <w:ilvl w:val="0"/>
          <w:numId w:val="5"/>
        </w:numPr>
      </w:pPr>
      <w:r>
        <w:t>Die Gebote meines Gottes will ich fleißig lernen, täglich im Halten und Tun mich üben und bestrebt sein, dieselben Geist und Leben, ja meine neue Natur werden zu lassen.</w:t>
      </w:r>
    </w:p>
    <w:p w14:paraId="40FA87CD" w14:textId="77777777" w:rsidR="00585241" w:rsidRDefault="00585241" w:rsidP="00585241">
      <w:pPr>
        <w:pStyle w:val="level1"/>
        <w:numPr>
          <w:ilvl w:val="0"/>
          <w:numId w:val="5"/>
        </w:numPr>
      </w:pPr>
      <w:r>
        <w:t>Ich will meinem dreieinigen Gott also mich öffnen und überlassen, dass Er in mir wohnen und durch mich ganz nach Seinem Willen wirken kann in der Welt. „In Wort, in Werk, in allem Wesen sei Jesus und sonst nichts zu lesen.“</w:t>
      </w:r>
    </w:p>
    <w:p w14:paraId="663890B9" w14:textId="77777777" w:rsidR="00585241" w:rsidRDefault="00585241" w:rsidP="00585241">
      <w:pPr>
        <w:pStyle w:val="level1"/>
        <w:numPr>
          <w:ilvl w:val="0"/>
          <w:numId w:val="5"/>
        </w:numPr>
      </w:pPr>
      <w:r>
        <w:t>Für Alles was im Reich der Finsternis und für alles was im Reich der Gnade geschieht, will ich ein offenes Auge und Ohr haben. Für die innere und für die äußere Mission sei mein Herz besonders warm.</w:t>
      </w:r>
    </w:p>
    <w:p w14:paraId="2314ED77" w14:textId="77777777" w:rsidR="00585241" w:rsidRDefault="00585241" w:rsidP="00585241">
      <w:pPr>
        <w:pStyle w:val="level1"/>
        <w:numPr>
          <w:ilvl w:val="0"/>
          <w:numId w:val="5"/>
        </w:numPr>
      </w:pPr>
      <w:r>
        <w:t>Mein Hauptinteresse sei das Kommen des Herrn in die Mitte der in Seinem Namen Versammelten, Seine Erscheinung vom Himmel mit der gleichzeitigen Auferstehung, Entrückung und Versammlung der Seinen um Ihn, und das Kommen des Herrn mit den Seinen in Herrlichkeit, Sein Reich auf Erden für immer aufzurichten. O komme bald, Herr Jesus!</w:t>
      </w:r>
    </w:p>
    <w:p w14:paraId="74E6A30D" w14:textId="77777777" w:rsidR="00585241" w:rsidRDefault="00585241" w:rsidP="00585241">
      <w:pPr>
        <w:pStyle w:val="berschrift1"/>
      </w:pPr>
      <w:r>
        <w:t>Hermes, Johann August - I. Am Neujahrstage.</w:t>
      </w:r>
    </w:p>
    <w:p w14:paraId="4F0A2C19" w14:textId="77777777" w:rsidR="00585241" w:rsidRDefault="00585241" w:rsidP="00585241">
      <w:pPr>
        <w:pStyle w:val="StandardWeb"/>
      </w:pPr>
      <w:r>
        <w:t>Evangelium, Luc. 2,21.</w:t>
      </w:r>
    </w:p>
    <w:p w14:paraId="544A9705" w14:textId="77777777" w:rsidR="00585241" w:rsidRDefault="00585241" w:rsidP="00585241">
      <w:pPr>
        <w:pStyle w:val="StandardWeb"/>
      </w:pPr>
      <w:r>
        <w:rPr>
          <w:rStyle w:val="Fett"/>
          <w:rFonts w:eastAsiaTheme="majorEastAsia"/>
        </w:rPr>
        <w:t>Und da acht Tage um waren, dass das Kind beschnitten wurde: da ward sein Name genannt Jesus, welcher genannt war von dem Engel, ehe denn er im Mutterleibe empfangen ward.</w:t>
      </w:r>
      <w:r>
        <w:t xml:space="preserve"> </w:t>
      </w:r>
    </w:p>
    <w:p w14:paraId="4C906FC9" w14:textId="77777777" w:rsidR="00585241" w:rsidRDefault="00585241" w:rsidP="00585241">
      <w:pPr>
        <w:pStyle w:val="StandardWeb"/>
      </w:pPr>
      <w:r>
        <w:t xml:space="preserve">Gott, du lebst von Ewigkeit zu Ewigkeit! Deine Hand hat den Himmel ausgebreitet und die Erde gegründet. Alles was lebt, lebt durch dich. Auch uns kanntest du, eh wir noch da waren; sahst uns, da wir geboren wurden; siehst uns auch in diesem Augenblick, wie wir hier zur Betrachtung deines Wortes versammelt sind. Ja, noch mehr: alles Gute, was wir in unserm Leben empfangen haben, kommt von dir, dem Allgütigen, her. Auch im abgewichenen Jahr empfingen wir viele Wohltaten aus deinen Händen. O wie groß ist ihre Summe, wenn wir </w:t>
      </w:r>
      <w:r>
        <w:lastRenderedPageBreak/>
        <w:t xml:space="preserve">darüber ernsthaft nachdenken! Und welchen demütigen kindlichen Dank verdienst du also dafür, gütigster größter Wohltäter! </w:t>
      </w:r>
    </w:p>
    <w:p w14:paraId="5C1D4B1C" w14:textId="77777777" w:rsidR="00585241" w:rsidRDefault="00585241" w:rsidP="00585241">
      <w:pPr>
        <w:pStyle w:val="StandardWeb"/>
      </w:pPr>
      <w:r>
        <w:t xml:space="preserve">Aber wir erkennen es auch aufs neue, o Vater, an diesem ersten Tage des Jahrs, dass wir auch ferner deiner bedürfen; und dass nicht nur das Glück des angetretenen Jahrs, sondern unsers ganzen Lebens von deiner gnädigen Regierung abhänge. Darum demütigen wir uns vor dir, und befehlen deinem treuen Vaterherzen alle unsre größere und kleinere Sorgen und Wünsche. Erbarme dich aller Menschen; denn sie sind ja alle deiner Hände Werk. Erneure deine Gnade über unser deutsches Vaterland, über die preußischen Staaten, über diese Stadt und ganzes Stift. Segne unsre hohe Obrigkeit und alle diejenigen an diesem Ort, für welche wir sonst besonders zu beten verpflichtet sind. Dir empfehl ich diese liebe Gemeine, und einen jeden in seinem Stand und Beruf, zu deiner ferneren Aufsicht, Versorgung und Leitung. Regiere du mit deinem Geist alle Lehrer der Wahrheit in Kirchen und Schulen, und besonders uns, die wir an einem gemeinschaftlichen Werke an dieser Gemeine arbeiten. Lass dein Wort jedesmal und auch an diesem ersten Tage des Jahrs reiche Früchte bringen zum Heil dieser Gemeine und zum Preise deines Namens. Amen. </w:t>
      </w:r>
    </w:p>
    <w:p w14:paraId="6AD749E2" w14:textId="77777777" w:rsidR="00585241" w:rsidRDefault="00585241" w:rsidP="00585241">
      <w:pPr>
        <w:pStyle w:val="StandardWeb"/>
      </w:pPr>
      <w:r>
        <w:t xml:space="preserve">Meine teuersten Freunde. </w:t>
      </w:r>
    </w:p>
    <w:p w14:paraId="603A65B3" w14:textId="77777777" w:rsidR="00585241" w:rsidRDefault="00585241" w:rsidP="00585241">
      <w:pPr>
        <w:pStyle w:val="StandardWeb"/>
      </w:pPr>
      <w:r>
        <w:t xml:space="preserve">Jesus, von dessen Geburt zu Bethlehem wir im abgewichenen Feste gehört haben, hatte nun nach unserm heutigen Text die ersten acht Tage seines Lebens zurück gelegt. Freilich können in dieser kurzen Periode noch keine merkwürdige Begebenheiten vorkommen; es müsste denn das sein, dass er gleich andern jüdischen Kindern dem am achten Tage gewöhnlichen kirchlichen Gebrauch der Beschneidung ebenfalls unterworfen wurde. Im übrigen war er jetzt eben das, was andre Kinder der Menschen in diesem Alter sind; folglich eben sowohl manchen Mühseligkeiten uno Abwechselungen des menschlichen Lebens unterworfen. Von dieser Seite finden wir also nichts Besonderes, wobei wir uns aufhalten dürften. Allein in andrer Absicht war sein Leben allerdings vom größten Wert; und das nicht nur, in so fern es das menschliche Leben überhaupt ist, sondern in so fern er besonders zum Heilande der Welt bestimmt war. Ihr dürft euch, meine Wertesten, nur an dasjenige erinnern, was hievon ausführlicher im Weihnachtsfeste gesagt ist. Denn ich bin nicht Willens, euch hiermit an diesem Tage noch weiter zu unterhalten; sondern nur eine Veranlassung daher zu nehmen, um euch auf solche Betrachtungen führen zu können, die besonders auf die gegenwärtige Zeitveränderung passend sind. </w:t>
      </w:r>
    </w:p>
    <w:p w14:paraId="3B5C74F2" w14:textId="77777777" w:rsidR="00585241" w:rsidRDefault="00585241" w:rsidP="00585241">
      <w:pPr>
        <w:pStyle w:val="StandardWeb"/>
      </w:pPr>
      <w:r>
        <w:t xml:space="preserve">Auch wir erfahren es täglich, wie flüchtig unser Leben ist; wie bald Tage und Jahre dahin eilen. Jeder Abend erinnert uns daran, und jeder Jahreswechsel noch weit lebhafter. So viel schöne Stunden und Tage sind abermals verlebt - sind dahin geflossen wie ein schneller Bach, dessen Wasser niemals zurückkehrt.- Demütigend ist diese Betrachtung für uns freilich in mancher Absicht. Unser Leben ist gewissermaßen der Weg zum Grabe; und jede vollendete Periode desselben ein größerer oder kleinerer Schritt, den wir auf diesem Wege vollenden. Wie töricht war es unter solchen Umstanden, sich auf die gegenwärtige Zeit verlassen, oder sich gar im Besitz einer blühenden Gesundheit vor Gott und Menschen erheben zu wollen; da nichts unsicherer ist, als das menschliche Leben! Denn mit eben der Schnelligkeit, womit das vergangene Jahr unseren Augen entwischt ist, wird auch dies neu angetretene, ehe wirs denken, dahin eilen. Und wo ist ein Bürge, der uns die Versicherung geben könnte, dass wir's ganz zurücklegen werden? - Ach, Freunde, wie mancher unter uns wird heute übers Jahr nicht mehr diese Kirche betreten; nicht mehr unter den Lebendigen wohnen! … </w:t>
      </w:r>
    </w:p>
    <w:p w14:paraId="64FF377C" w14:textId="77777777" w:rsidR="00585241" w:rsidRDefault="00585241" w:rsidP="00585241">
      <w:pPr>
        <w:pStyle w:val="StandardWeb"/>
      </w:pPr>
      <w:r>
        <w:t xml:space="preserve">Sehr traurig wär' es wahrlich, wenn wir nichts weiter, als eben dieses, von unseren irdischen Lebenstagen jagen könnten. Allein eben diese flüchtige Tage sind doch zugleich in anderer </w:t>
      </w:r>
      <w:r>
        <w:lastRenderedPageBreak/>
        <w:t xml:space="preserve">Absicht höchst wichtig. Das waren sie bei unserm Erlöser in vorzüglichem Grade. Das sind sie auch bei uns; wir mögen nun aufs Gegenwärtige oder Zukünftige hinsehen. Ich weiß daher nichts, was uns so aufmerksam auf die neue Zeit, welche wir antreten, machen könnte, als wenn ich euch jetzt den großen Wert welchen unsere irdische Lebenstage haben, ausführlicher vortrage. Wir können uns von selbigem überzeugen, sowohl wenn wir zuerst allein den Genuss des gegenwärtigen Lebens erwägen; als auch, wenn wir weiter hinaussehn, und zweitens diese irdische Tage in ihrer Verbindung mit dem zukünftigen Leben betrachten. </w:t>
      </w:r>
    </w:p>
    <w:p w14:paraId="2E008C81" w14:textId="77777777" w:rsidR="00585241" w:rsidRDefault="00585241" w:rsidP="00585241">
      <w:pPr>
        <w:pStyle w:val="StandardWeb"/>
      </w:pPr>
      <w:r>
        <w:t xml:space="preserve">Unstreitig, meine Lieben, muss uns dies gegenwärtige Leben schon um deswillen sehr teuer sein, weil es ein Geschenk aus der Hand des Urhebers aller guten Gaben ist. Gott ist die Urquelle des Lebens, das ist, alles was lebet, das lebet durch ihn. Jedes Geschöpf seiner Hände, dem er nach seinem weisen Rat das Leben gibt, erhält dadurch schon einen Vorzug vor der ganzen unübersehlichen Reihe lebloser Dinge. Jedes Tier, jedes kleine kaum sichtbare Würmchen, so gering auch der Grad des Lebens in demselben sein mag, steht doch in so fern auf einer höheren Stufe in der Rangordnung der Geschöpfe, als die schönste Pflanze, die nichts empfinden kann. Je fähiger nun weiter eine Kreatur ist, ihr Leben zu empfinden; je mehr sie sich dieser Empfindungen bewusst sein kann: desto grösser wird dadurch der Wert ihres Lebens. </w:t>
      </w:r>
    </w:p>
    <w:p w14:paraId="661AFF63" w14:textId="77777777" w:rsidR="00585241" w:rsidRDefault="00585241" w:rsidP="00585241">
      <w:pPr>
        <w:pStyle w:val="StandardWeb"/>
      </w:pPr>
      <w:r>
        <w:t xml:space="preserve">Und nun bedenkt, wie wichtig auch in dieser Absicht euer irdisches Leben sein müsse. Denn ihr habt ja nicht bloß das empfangen, was auch jedes Tier von seinem Schöpfer erhielt, nämlich sinnliche Empfindung, um schmecken, sehn, hören, riechen und fühlen zu können. Nein, der fromme Gott gab euch eine vernünftige Seele; erhob euch dadurch über alle übrige uns bekannte Geschöpfe dieser Erde; und setzte euch in den Stand, euer Leben weit besser gemessen zu können, als sie. </w:t>
      </w:r>
    </w:p>
    <w:p w14:paraId="34C46097" w14:textId="77777777" w:rsidR="00585241" w:rsidRDefault="00585241" w:rsidP="00585241">
      <w:pPr>
        <w:pStyle w:val="StandardWeb"/>
      </w:pPr>
      <w:r>
        <w:t xml:space="preserve">Allerdings müssen schon eure Lebenstage einen großen Wert bekommen, wenn ihr auch bloß allein diese Glieder eures Leibes, die künstliche Werkzeuge der Sinne und die daher entstehende angenehme Empfindungen erwägt. Ihr könnt, euch des freuen, dass ihr da seid; könnt die Glieder eures Leibes bewegen, je nachdem es eure Bedürfnisse erfordern; könnt mit euren Augen viel angenehme Gegenstände erkennen - mit euren Ohren liebliche Töne vernehmen - die erquickende Düfte der Blume und Pflanzen mit den Geruchsnerven empfinden, durch den Geschmack an Speise und Trank euch ergötzen - und wie viel könnt ich hier sagen, wenn ich euch alle die sinnliche Vergnügungen herrechnen wollte, zu deren Genuss ihr von Gott Fähigkeiten bekamt! Und selten denn diese Fähigkeiten nicht auch ihren Wert haben? Sollten also die Tage eures Lebens nicht schon um deswillen schätzbar sein, weil ihr in denselben auf so manche Weise durch Hilfe der Sinne belustiget werdet? </w:t>
      </w:r>
    </w:p>
    <w:p w14:paraId="6CBA62B6" w14:textId="77777777" w:rsidR="00585241" w:rsidRDefault="00585241" w:rsidP="00585241">
      <w:pPr>
        <w:pStyle w:val="StandardWeb"/>
      </w:pPr>
      <w:r>
        <w:t xml:space="preserve">Doch ist dies nicht Alles; auch nicht das Vornehmste, wonach ihr ihren Wert bestimmen müsst. Ihr habt noch mehr vom Schöpfer empfangen, wie ihr bereits gehört habt. Durch vernünftige Anwendung eurer Kräfte könnt ihr es viel weiter in dem Genuss des Lebens, das ist, in eurem irdischen Glück bringen, als irgend ein andres lebendiges Geschöpf dieser Erde. Wolltet ihr lediglich euren sinnlichen Trieben folgen, so würd' euch das in manche schädliche Ausschweifungen stürzen; und ihr würdet dabei lange nicht so gut, als die unvernünftigen Tiere, fortkommen. Denn es ist sichtbar, dass ihr dazu von Gott geschaffen seid, um vernünftig zu leben; das ist: mit kluger Überlegung eure Begierden zu ordnen, das Beste zu wählen, und dadurch euer zeitliches Glück weiter zu treiben, und euer Leben besser zu gemessen, als andere lebendige Geschöpfe dieses Erdbodens tun können. Welchen neuen Wert bekommen nun unsere Tage, so bald sie Tage eines vernünftigen Lebens sind! Wie viel werdet ihr gewöhnlicher Weise dabei an eurem Glück gewinnen, wie manchen Übeln ausweichen, wieviel leichter in euren Berufsgeschäften und andern Unternehmungen </w:t>
      </w:r>
      <w:r>
        <w:lastRenderedPageBreak/>
        <w:t xml:space="preserve">fortkommen! Und wenn euch auch zuweilen Zufälle und Schwierigkeiten aufstoßen, die ihr nicht überwinden könnt, so ist doch das allemal ein Trost für jeden vernünftigen Mann, wenn er getan hat, was er nach seinen Kräften tun konnte. - Und nun schließt hieraus weiter, wie wichtig besonders diejenigen Tage sein müssen an welchen ihr solche gute Kenntnisse und Erfahrungen einsammelt, oder solche Übungen vornehmt, die euch zu besserer Ausrichtung eures Berufs und zum ruhigem Genuss eures Lebens beförderlich sind. Auch hieben kann der Mensch sehr viel tun, wenn er seine Kräfte gebraucht, sie immer mehr anbauet und dazu Mittel und Zeit treulich nutzet! Und wie wichtig müssen ihm in eben dieser Absicht ferner solche Tage werden, all welchen sich vorzügliche Gelegenheiten zur Erwerbung solcher Kenntnisse und Fertigkeiten finden! Wie köstlich ist daher die Jugendzeit, weil darin eigentlich die Zubereitung zum künftigen Leben geschehen soll! Ach, welch ein unersetzlicher Schade entsteht gemeiniglich aus liederlicher Verschwendung dieser schätzbaren Zeit! Wie viel gewinnt dagegen der kluge und sorgfältige Jüngling auf sein ganzes nachfolgendes Leben! </w:t>
      </w:r>
    </w:p>
    <w:p w14:paraId="4569C27F" w14:textId="77777777" w:rsidR="00585241" w:rsidRDefault="00585241" w:rsidP="00585241">
      <w:pPr>
        <w:pStyle w:val="StandardWeb"/>
      </w:pPr>
      <w:r>
        <w:t xml:space="preserve">Es ist also, lieben Freunde, höchst vernünftig, Gottes Absichten gemäß und jedem rechtschaffenen Christen anständig, schon um dieses zeitlichen Gewinns willen seine Tage wohl anzuwenden, und den Wert seines Lebens nach eben dieser guten Anwendung zu berechnen. Denn nichts ist gewisser, als dass uns Gott darum in diese Welt gesetzt hat, um hier schon im gewissem Grade, und bald mehr bald weniger glücklich zu werden; und dass ers also gerne sieht, wenn wir so leben und handeln, dass wir seine Wohltaten mit fröhlichem Herzen genießen können. Und eben so klar ist es, dass die Lehre Jesu schon darum die Verleugnung der sinnlichen und weltlichen Lüste verlangt und vor allen Arten der Laster warnt, dagegen aber Klug sein in Anwendung unsrer Seelen- und Leibeskräfte und gemäßigte Begierden, Berufetreue und alle Tugenden gebietet; weil dies der ordentliche Weg für vernünftige Menschen ist, ihre sonst sehr flüchtige und zum Teil trübe Lebenstage heiterer und köstlicher zu machen. Und allemal bleibt es sträfliche Nachlässigkeit, wenn man sein irdisches Leben und das zu erhaltende zeitliche Glück für nichts rechnet. Selbst in dem Fall, wenn ein Christ aus redlichen Absichten seine ganze Sorgfalt so völlig auf die Seele und das zukünftige Leben richtet, dass er darüber sein gegenwärtiges Glück ganz oder doch weitenteils vernachlässiget, irret er nach allen Grundsätzen des Christentums unleugbar. So lang wir das gegenwärtige Leben auf eine rechtmäßige Weise genießen können, müssen wir dies nie versäumen; oder wir handeln wider Gottes Absicht und mithin gegen unsre Pflicht. </w:t>
      </w:r>
    </w:p>
    <w:p w14:paraId="05576F03" w14:textId="77777777" w:rsidR="00585241" w:rsidRDefault="00585241" w:rsidP="00585241">
      <w:pPr>
        <w:pStyle w:val="StandardWeb"/>
      </w:pPr>
      <w:r>
        <w:t xml:space="preserve">Lasst uns nun auch weiter bedenken, meine Lieben, wie viele Wohltaten wir in unseren Lebenstagen von Gottes Händen empfangen, wie unschätzbar eine jede derselben sei, und wiesehr die ganze unzählbare Menge derselben unsre Aufmerksamkeit verdiene. Dessen nicht zu gedenken, was er täglich zur Erhaltung unsers Lebens an uns tut; so wisst ihr ja alle, wie manches besondere Gute uns in unserm Leben durch Gottes Güte zustießt; so dass gewisse Zeiten und Tage dadurch vor andern ausgezeichnet werden, und in solcher Absicht einen zwiefachen Wert bekommen. Nicht unser ganzes Glück können wir uns durch Fleiß und Treue erarbeiten; sondern es muss auch in unseren äußerlichen Umstanden vieles auf eine günstige Weise zu unserm Besten zusammentreffen, welches offen, bar nicht in unsrer Gewalt, sondern lediglich unter Gottes alles umfassenden Regierung steht. Wie viel Zufalle können unsrer Gesundheit, Ruhe und ganzem glücklichen Fortkommen nachteilig werden! Und wie viele können auf der andern Seite die Erfüllung unsrer Wünsche befördern! Wenn nun letzteres durch Gottes gnädige Fügung geschieht: sollen wir das nicht erkennen? Nicht jede Probe seiner Fürsorge, seiner Errettung und seines Segens in dankbarem Andenken behalten? - O Freunde, lasst uns zurückdenken und diese besondere Wohltaten Gottes in der verstoßenen Zeit unsers Lebens aufsuchen! Ohne Zweifel enthält auch das abgewichene Jahr nicht wenige Spuren davon. Vielleicht waret ihr krank, oder ihr befandet euch in andrer </w:t>
      </w:r>
      <w:r>
        <w:lastRenderedPageBreak/>
        <w:t xml:space="preserve">Lebensgefahr: und Gott errettete euch daraus. Vielleicht hattet ihr Nahrungssorgen, oder andere Bekümmernisse; und Gott zeigte euch Mittel und Wege, um auf eine glückliche Weise davon befreiet zu werden. Vielleicht wünschte sich euer Herz dies oder jenes besondere Glück: und der Allwissende, der euer Verlangen sähe, war so gnädig, euch dasselbe zu gewähren. Oder ihr unternahmt Arbeiten, und sie gerieten durch dazu kommende günstige Umstände vorzüglich gut. Oder es traf euch gar ein unvorhergesehenes Glück, wozu ihr selbst durch Fleiß und Klugheit wenig oder nichts beitragen konntet - Wohlan, merkt euch diese Tage der göttlichen Hilfe und seines beglückenden Segens! Schätzet ein Leben nicht gering, das Gott auf solche Art merkwürdig gemacht hat. Freuet euch seiner, als eures Erretters, Führers und besonderen Wohltäters, und preiset ihn eben durch diesen fröhlichen Genuss der Wohltaten, welche er euch schon erzeigt hat, oder noch erzeigen wird. Denn je mehr eure irdische Tage durch solche Beweise des göttlichen Wohltuns ausgezeichnet sind, desto merkwürdiger ist das ganze Leben; und desto mehr Ursache habt ihr auszurufen: Lobe den Herrn meine Seele und vergiss nicht, was er dir Gutes getan! </w:t>
      </w:r>
    </w:p>
    <w:p w14:paraId="064A76A6" w14:textId="77777777" w:rsidR="00585241" w:rsidRDefault="00585241" w:rsidP="00585241">
      <w:pPr>
        <w:pStyle w:val="StandardWeb"/>
      </w:pPr>
      <w:r>
        <w:t xml:space="preserve">- Das geb ich alles zu, wird vielleicht mancher unter euch bei sich selbst sagen so lang ich das menschliche Leben nur von seiner guten Seite, da es durch besondere Wohltaten Gottes merkwürdig wird, betrachte. Aber wie kurz, mühselig und elend ist es dagegen in andern Fällen? Wie schnell werden so viele Kinder, Jünglinge und Männer in ihren besten Lebensjahren durch den Tod dahin gerissen! Wie voll Mühe Arbeit und Kummer ist das Leben vieler andern! Wie wenig genießen sie von den Freuden, die vielen ihrer Brüder in so reichem Maße zu Teil werden! Und was soll nun ein so kurzes, müh- und angstvolles Leben für einen besonderen Wert haben? - Auf diese Einwendungen, lieben Freunde, ließe sich immer noch vieles mit Grunde antwortet Ich könnte euch zeigen, dass auch in dem kürzestem und unglücklichsten Leben noch allemal Wohltaten Gottes übrig bleiben, die demselben seinen Wert geben. Indes wollen wir uns jetzt bei einer solchen Rechtfertigung der göttlichen Regierung nicht aufhalten. Ihr wisst als Christen, dass dies Leben noch einen andern Wert habe, der nicht aus dem gegenwärtigen Genuss, sondern aus seiner Verbindung mit dem uns bevorstehenden ewigen Leben entsteht. Genug für uns, dass wir dies wissen, und dass wir hinlängliche Gründe haben, die uns davon überzeugen können! Wohl auch mir, dass ich Recht und Überzeugung habe, euch eure irdische flüchtige Tage von dieser neuen köstlichen Seite zeigen zu dürfen! O was wär ich, und was wäre mein Amt, und mit was für Freudigkeit könnt ich heute am ersten Tage des Jahrs unter euch auftreten, wenn ich euch nur allein zur Wertachtung und zum Genuss des gegenwärtigen Lebens auffordern dürfte! Aber nun freuet euch mit mir. Denn wir leben für die Ewigkeit! Gott hat uns seinen Sohn geschenkt; auf das alle die an ihn glauben, nicht verloren werden, sondern das ewige Leben haben sollten.- </w:t>
      </w:r>
    </w:p>
    <w:p w14:paraId="71B66663" w14:textId="77777777" w:rsidR="00585241" w:rsidRDefault="00585241" w:rsidP="00585241">
      <w:pPr>
        <w:pStyle w:val="StandardWeb"/>
      </w:pPr>
      <w:r>
        <w:t xml:space="preserve">Und in dieser neuen Verbindung, Freunde, lasset uns unser Leben noch etwas näher betrachten! </w:t>
      </w:r>
    </w:p>
    <w:p w14:paraId="7D82EAFB" w14:textId="77777777" w:rsidR="00585241" w:rsidRDefault="00585241" w:rsidP="00585241">
      <w:pPr>
        <w:pStyle w:val="StandardWeb"/>
      </w:pPr>
      <w:r>
        <w:t xml:space="preserve">Hier ist das Erste, was ich euch sagen kann, dass diese irdische Tage doch wirklich den Anfang eines ewig fortdaurenden Lebens ausmachen. Mögen sie doch noch so kurz und freudenleer sein, so sind sie dennoch das erste Glied an einer Kette, die ins Unendliche fortgeht! Wer wird nicht einen jungen Schössling, so unfruchtbar er auch ist, schon um deswillen wert halten, weil aus demselben ein schöner fruchtbarer Baum werden kann? Und welcher Gartenfreund verwahret nicht die jungen Pflanzen welche künftig Blumen tragen sollen, im Winter aufs sorgfältigste? - Lasst es also sein, dass ein Leben nur wenig Stunden, Tage oder Jahre dauert: so war's doch das Leben eines Menschen, das erste Wachstum einer jungen Pflanze, die erst in jener Zukunft blühen und Früchte bringen soll. Zwar scheint es im Tode eben so erstorben zu sein, wie das Leben einer Pflanze im Winter. Doch der Frühling kommt wieder! - Er kommt, so wahr ein Gott ist; und - O welch eine Aussicht - er währt </w:t>
      </w:r>
      <w:r>
        <w:lastRenderedPageBreak/>
        <w:t xml:space="preserve">alsdenn ewig! Kein Tod stört forthin ein Leben, das der Vater der Menschen zum ewigen Wachstum bestimmt hat - Das ist Trost, wenn wir selbst einem frühzeitigen Tode entgegen sehn müssen; Trost bei dem frühen Hingang derer, die wir lieb haben; Trost beim Wechsel der Zeit, wenn Wir die Flüchtigkeit unsrer Tage so lebhaft wahrnehmen! Auch heute, teuerste Freunde, mache dieser Gedanke alle Herzen fröhlich, die den Wert des Lebens und den Durst nach Ewigkeiten bei sich selber empfinden! </w:t>
      </w:r>
    </w:p>
    <w:p w14:paraId="227DABAD" w14:textId="77777777" w:rsidR="00585241" w:rsidRDefault="00585241" w:rsidP="00585241">
      <w:pPr>
        <w:pStyle w:val="StandardWeb"/>
      </w:pPr>
      <w:r>
        <w:t xml:space="preserve">Noch mehr: dies irdische Leben verhalt sich zur Zukunft, wie die Saatzeit zur Ernte. Was der Mensch hier säet, soll er dort ernten. Es ist die Erziehungs- oder Vorbereitungszeit zur Ewigkeit. Hier sollen wir Weisheit lernen, und durch Fleiß und Treue solche gute Menschen werden, die dort im Lande der Wahrheit und Freiheit das höhere Glück, zu welchem sie berufen sind, ohne fernere Störung genießen können. Welchen Wert gibt diese Betrachtung unserer irdischen Lebenstagen, auch sogar in dem Fall, wenn sie durch Nachlässigkeit des Menschen nicht nach Gottes väterlicher Absicht als eine Vorbereitungszeit wirklich angewandt werden! Oder ist etwa die Saatzeit um deswillen weniger schätzbar, weil es immer nachlässige Hauswirte gibt, die sie wenig benutzen, oder ihre Felder gar zur Unzeit brach liegen lassen, und dadurch nach und nach in Armut und Elend geraten? - Bedauern muss man die armen Leute, die das so wenig bedenken, wozu sie auf Erden leben: die in viehischen Lüsten oder in träger Sorglosigkeit ihre Tage verbringen, und zufrieden mit dem gegenwärtigen Genuss auf die Zukunft nicht denken. Aber wir selbst sollen nur desto aufmerksamer und geschäftiger sein, um die Zelt, die uns von Gott geschenkt ist, aufs beste zu unserm ewigen Nutzen auszukaufen. O wie groß und wichtig ist dieser Beruf! </w:t>
      </w:r>
    </w:p>
    <w:p w14:paraId="4A2FD580" w14:textId="77777777" w:rsidR="00585241" w:rsidRDefault="00585241" w:rsidP="00585241">
      <w:pPr>
        <w:pStyle w:val="StandardWeb"/>
      </w:pPr>
      <w:r>
        <w:t xml:space="preserve">Hieraus folgt sogleich unwidersprechlich, dass alsdenn unsre Tage ihren Wert auf ewig erhalten, wenn wir sie hier so anwenden, dass Wir uns ihrer dereinst ohne bittere Reue erinnern können. Indem wir unsre Pflichten nach den Vorschriften des Christentums mit Redlichkeit erfüllen, so geben wir dadurch unseren Tagen diesen neuen Wert. Folglich gehört Hierher selbst die christliche Verwaltung unsrer Berufsgeschäfte; indem die Lehre Jesu solche ausdrücklich gebietet. Diejenige Stunden und Tage, in welchen ihr als Bürger, Eltern und Eheleute, oder in andern Ämtern, Würden und Verbindungen treu und rechtschaffen gehandelt habt sind also keineswegs verloren; zumal wenn ihr andre gute Werke, die euch daneben geboten sind, nicht unterlassen habt. Wer im Geringen nicht treu ist, der ist auch nicht im Großen treu. Wer also nicht einmal seine Berufspflichten zu erfüllen weiß- wie will der andere höhere Tugenden auf eine dem Christen anständige Weise ausüben? Auch die Tage des geringsten Taglöhners können also dadurch ihren besonderen Wert erlangen, wenn er mit redlichem Herzen seinen Herrschaften dient, und seine zum Teil mühevollen Arbeiten willig und fleißig verrichtet. Wo ist irgend ein so niedrig Geschäft, wenn es nur an sick nicht den Grundsätzen des Christentums widerspricht, in welchen man keine Gelegenheit hätte, redlich zu handeln? Und wo also ein Mensch wenn er dies nach seinen besten Gewissen tut, den wir gering schätzen, oder wegen seines Standes des ewigen Lebens unwert erklären dürften? - Lasst uns dies wohl beherzigen, lieben Freunde! Es liegt viel Beruhigung in dieser Wahrheit für diejenigen, die zu einem mühseligen und niedrigen Stande berufen sind. Aber auch viel Ermunterung für andere, in ihrem wichtigeren Amt uno Beruf christlichen Ernst und Treue zu beweisen. </w:t>
      </w:r>
    </w:p>
    <w:p w14:paraId="281E7E8C" w14:textId="77777777" w:rsidR="00585241" w:rsidRDefault="00585241" w:rsidP="00585241">
      <w:pPr>
        <w:pStyle w:val="StandardWeb"/>
      </w:pPr>
      <w:r>
        <w:t xml:space="preserve">Aus den bisherigen Betrachtungen lasst sich nun leicht angeben, welche Tage unsere Lebens einen vorzüglichen Wert m dieser ihrer Verbindung mit der Ewigkeit erhalten. Alle diejenigen, welche wir besonders zur Zubereitung auf jene Zukunft anwenden können, gehören zuvörderst Hierher. Noch mehr aber diejenigen, an welchen sie die vorhandene Mittel und Gelegenheit wirtlich zu solchem Zweck redlich gebraucht haben. Wie wichtig werden daher alle die Stunden und Tage, in welchen wir Gelegenheit haben, uns von den </w:t>
      </w:r>
      <w:r>
        <w:lastRenderedPageBreak/>
        <w:t xml:space="preserve">Willen Gottes besser zu unterrichten! Oder die Tage, da wir von nützlichen Wahrheiten neue und festere Überzeugungen erhalten - oder, da wir Anlass bekommen, noch mehr in unserm eignem Herzen zu forschen und in der Kenntnis unsrer selbst weiter zu kommen! - Wie wichtig bis Tage, da wir tobende Lüste oder alte Gewohnheiten bekämpfen, und sie glücklich überwinden - oder da wir Ermunterung und Gelegenheit zur Vollbringung edler Taten und menschenfreundlicher Handlungen bekommen! - O wie schön werden auf solche Weise alle diese Tage ausgezeichnet, und wie groß wird alsdann ihr Wert vor Gott und unserm eignen Gewissen! Denn keine Erinnerung ist so angenehm für ein Herz, das noch christlich Gefühl hat, als an Tage und Zelten, die man vorzüglich gut angewandt, das ist, durch wahrhaftig gute Handlungen merkwürdig gemacht hat. </w:t>
      </w:r>
    </w:p>
    <w:p w14:paraId="34E97BAE" w14:textId="77777777" w:rsidR="00585241" w:rsidRDefault="00585241" w:rsidP="00585241">
      <w:pPr>
        <w:pStyle w:val="StandardWeb"/>
      </w:pPr>
      <w:r>
        <w:t xml:space="preserve">Selbst die sonst so trüben Tage der Trübsal haben in. der Verbindung mit der Ewigkeit ihren unleugbaren Wert, wenn sie nach der evangelischen Anweisung genutzt werden. Trübsal bringt Geduld; Geduld aber bringt Erfahrung, Erfahrung aber bringt Hoffnung. Wie viel demütiger und geschmeidiger wird das Herz durch manche äußerliche Leiden gemacht! Wie viel aufmerksamer gemeiniglich auf die Stimme der Wahrheit und auf den stärkenden Trost des Evangelii! Wie wächst das Verlangen nach dauerhaften Gütern unter dem Druck der Widerwärtigkeiten, folglich auch die himmlische Gesinnung, die uns zu jenen Freuden fähig macht: Vielleicht ist es nicht zu viel gesagt, wenn ich in Absicht vieler Christen behaupte, dass die Tage der Not für sie von größerem Wert sein, als die Tage der Freuden. Jene Zukunft wird uns das völliger aufklären, und zugleich der weisen Fürsehung Gottes zur vollkommensten Rechtfertigung dienen. </w:t>
      </w:r>
    </w:p>
    <w:p w14:paraId="7C3A8C3D" w14:textId="77777777" w:rsidR="00585241" w:rsidRDefault="00585241" w:rsidP="00585241">
      <w:pPr>
        <w:pStyle w:val="StandardWeb"/>
      </w:pPr>
      <w:r>
        <w:t xml:space="preserve">Endlich, Freunde, lasst uns hieben noch einen ernsthaften Blick auf den Tag hinwerfen, der uns allen zuverlässig bevorsteht. Ich meine, wie ihr leicht merken werdet, unseren Sterbetag. Ist je ein Tag unsers Lebens wegen seiner Folgen wichtig, so ist es dieser. Welchen Wert hat er, wenn wir ihn mit christlichen Gesinnungen antreten und vollenden! Ich sage mit Fleiß, antreten und vollenden. Arme bedauernswürdige Menschen, die bis dahin ihre Besserung aussetzen, und nun erst, mit dem Tod auf der Zunge zu dem Allgerechten um Gnade schreien! Was für Trost kann ein Herz in den letzten Stunden erhalten, wenn das ganze Leben dem aufwachenden Gewissen beißende Vorwürfe macht? Doch hievon jetzt nichts mehr. Heil dem Christen, der bei Annäherung seines Sterbetages getrost seine Augen zu Gott aufheben und ihm seine Seele anbefehlen kann! der's weiß, dass ihm Gott auch durch Christum begnadiget hat, und dass Tod Grab und Ewigkeit seinem wahren Glücke nicht schaden! Welch ein Siegestag wird alsdenn dieser sonst so furchtbare Tag! Wahrlich, ein Tag der Errettung und des Übergangs aus einem unruhigen flüchtigen Leben zur seligen friedevollen Unsterblichkeit - </w:t>
      </w:r>
    </w:p>
    <w:p w14:paraId="6D22EBAE" w14:textId="77777777" w:rsidR="00585241" w:rsidRDefault="00585241" w:rsidP="00585241">
      <w:pPr>
        <w:pStyle w:val="StandardWeb"/>
      </w:pPr>
      <w:r>
        <w:t xml:space="preserve">Steht hier noch einen Augenblick stille, liebe Zuhörer, um über das, was ihr gehört habt, ernsthaft nachzudenken. Von dem großen Wert unsrer irdischen Lebenstage werdet ihr hoffentlich überzeugt sein. Und mit diesen Überzeugungen seht nun in das verflossene Jahr, ja in die ganze Lebenszeit zurück. Entscheidets vor Gott und eurem Gewissen, wie die kostbaren Tage bisher von euch angewandt sind, und welchen Wert also euer Leben haben kann, wenn ihr die Sache nach den Lehren des Christentums untersucht. Heuchelt euch selbst bei dieser Untersuchung nicht, denn es kommt dabei nicht bloß auf den Verlust von ein paar Lebensjahren, sondern auf Ewigkeiten an. Traurig war es doch, wenn ihr so viele köstliche Zeit in Unwissenheit, Leichtsinn und Ruchlosigkeit zugebracht, und also in der Tat auf ewig verloren hattet! Und noch trauriger, wenn ihr darüber keine Vorwürfe in eurem Gewissen und keine herzliche Triebe zur künftigen Besserung verspürtet. Hat's euch denn Nicht das vergangene Jahr gelehrt, 0 ihr schlummernde Christen, wie schnell unsere Tage dahin eilen? - Und dies kurze Leben wollet ihr ferner verschleudern? Wollet nicht Weisheit lernen, nicht </w:t>
      </w:r>
      <w:r>
        <w:lastRenderedPageBreak/>
        <w:t xml:space="preserve">Schätze der Tugend einsammeln, um, wenn dies Jahr das letzte wäre, nicht wenigstens etwas zu haben, wovon Ihr mit Recht sagen dürft: das ist mein Schatz; den nehme ich in die Ewigkeit mit, - Nein, Freunde, die ihr den Wert des irdischen Lebens erkennt, so töricht lasst uns nicht handeln! Köstlich sei uns jeder Tag und jedes Jahr, das uns Gottes Güte noch schenken wird. Friedlich und dankbar wollen wir seine Gaben genießen, wenn es uns wohl geht. Demütig wollen wir ihn ehren, wenn wir die Mühseligkeit dieses Lebens erfahren müssen. Vor allen Dingen aber sei dies unsere erneuerte Entschließung, so forthin zu leben, dass wir immer reicher werden an Erkenntnis, Hoffnung und guten Werken. Ja, immer besser wollen wir's lernen, jeden Tag so anzuwenden, dass wir uns seiner in jener Zukunft mit getrostem Mut erinnern dürfen Alsdenn können wir ernten ohne Aufhören, die Ewigkeit zu gebrauchen. Lehr uns beides klüglich bedenken. Auch mit diesem neuen allen bekannt, dass kein Tag desselben verloren geht, den wir dir und der Gottseligkeit widmen. O wie dank ich dir mit allen deinen Freunden für diese Überzeugung! Ich arbeite für die Ewigkeit; und ein jeder meiner Zuhörer, der da christliche Gesinnungen hat, ebenfalls. Hilf uns, Herr, dass es uns auch in diesem Jahr gelinge. Segne insonderheit meine Amtsführung zu diesem Ende überschwänglich. Amen. </w:t>
      </w:r>
    </w:p>
    <w:p w14:paraId="6FB86539" w14:textId="77777777" w:rsidR="00585241" w:rsidRDefault="00585241" w:rsidP="00585241">
      <w:pPr>
        <w:pStyle w:val="berschrift1"/>
      </w:pPr>
      <w:r>
        <w:t>Hofacker, Ludwig - Predigt am Neujahr</w:t>
      </w:r>
    </w:p>
    <w:p w14:paraId="10103505" w14:textId="77777777" w:rsidR="00585241" w:rsidRDefault="00585241" w:rsidP="00585241">
      <w:pPr>
        <w:pStyle w:val="StandardWeb"/>
      </w:pPr>
      <w:r>
        <w:t xml:space="preserve">Text: Luc. 2,21. </w:t>
      </w:r>
    </w:p>
    <w:p w14:paraId="58CEB74A" w14:textId="77777777" w:rsidR="00585241" w:rsidRDefault="00585241" w:rsidP="00585241">
      <w:pPr>
        <w:pStyle w:val="StandardWeb"/>
      </w:pPr>
      <w:r>
        <w:rPr>
          <w:rStyle w:val="Fett"/>
          <w:rFonts w:eastAsiaTheme="majorEastAsia"/>
        </w:rPr>
        <w:t>Und da acht Tage um waren, dass das Kind beschnitten würde, da ward Sein Name genannt JEsus, welcher genannt war von dem Engel, ehe denn Er im Mutterleibe empfangen ward.</w:t>
      </w:r>
      <w:r>
        <w:t xml:space="preserve"> </w:t>
      </w:r>
    </w:p>
    <w:p w14:paraId="0D5A6DC0" w14:textId="77777777" w:rsidR="00585241" w:rsidRDefault="00585241" w:rsidP="00585241">
      <w:pPr>
        <w:pStyle w:val="StandardWeb"/>
      </w:pPr>
      <w:r>
        <w:t xml:space="preserve">Wir treten heute ein neues Jahr, das Jahr nach Christi Geburt 1827, an. Lasset uns einen kurzen Rückblick auf das verflossene Jahr tun! Welche Summe von Wohltaten Gottes, von geistlichen und leiblichen, begegnet unserem Blicke! Er hat uns unser Leben gefristet, und das tägliche Brot uns bescheret, manche Freude uns zu Teil werden lassen; Er hat uns Sein Wort gegeben, und dasselbige uns predigen lassen; Er hat uns etwa auch mit Leiden heimgesucht. O wie manche Züge des Geistes Gottes sind wohl unter inneren und äußeren Schickungen, in dieser Kirche oder zu Hause, auf dem Felde oder auf dem Zimmer an euer Herz gedrungen! </w:t>
      </w:r>
    </w:p>
    <w:p w14:paraId="61310663" w14:textId="77777777" w:rsidR="00585241" w:rsidRDefault="00585241" w:rsidP="00585241">
      <w:pPr>
        <w:pStyle w:val="StandardWeb"/>
      </w:pPr>
      <w:r>
        <w:t>Bald mit Lieben, bald mit Leiden</w:t>
      </w:r>
      <w:r>
        <w:br/>
        <w:t>Kamst Du, HErr, mein Gott, zu mir,</w:t>
      </w:r>
      <w:r>
        <w:br/>
        <w:t>Nur mein Herze zu bereiten,</w:t>
      </w:r>
      <w:r>
        <w:br/>
        <w:t xml:space="preserve">Sich ganz zu ergeben Dir. </w:t>
      </w:r>
    </w:p>
    <w:p w14:paraId="30CEE12D" w14:textId="77777777" w:rsidR="00585241" w:rsidRDefault="00585241" w:rsidP="00585241">
      <w:pPr>
        <w:pStyle w:val="StandardWeb"/>
      </w:pPr>
      <w:r>
        <w:t xml:space="preserve">Wie viele, welch' unaussprechliche Langmut und Geduld hat Er mit unseren Schwachheiten, Versäumnissen, Bosheiten und Tücken des Herzens getragen! Wie hat Er unser geschont, uns wegzuwerfen als unfruchtbare Reben, und hat Gnade für Recht ergehen lassen bis auf diese Stunde! Denn was hatten wir verdient? Wie sind wir mit Seiner Gnade umgegangen? Lasse ein Jeder sein eigen Gewissen antworten! - Wer bei sich selber ist, wer nicht gerade schläft oder träumt, der wird gewiss mit Jakob sagen müssen: „HErr, wer bin ich? Ich bin viel zu gering aller Treue und Barmherzigkeit, die Du an mir getan hast.“ Dies Alles haben wir Dem zu verdanken, der unser Mittler und Hoherpriester, unser JEsus ist. </w:t>
      </w:r>
    </w:p>
    <w:p w14:paraId="0BA153B1" w14:textId="77777777" w:rsidR="00585241" w:rsidRDefault="00585241" w:rsidP="00585241">
      <w:pPr>
        <w:pStyle w:val="StandardWeb"/>
      </w:pPr>
      <w:r>
        <w:t xml:space="preserve">Wie sollen wir nun in das neue Jahr eintreten? Wie sollen wir die aus der Ungewissheit der Zukunft entspringende Furcht überwinden? Wie werden wir durch das, was auf uns wartet in diesem Jahre, uns so durchschlagen, dass wir nicht Schaden an der Seele nehmen? Und welchen Anfang sollen wir zu dem Ende machen? Antwort: Mit dem Namen JEsus wollen </w:t>
      </w:r>
      <w:r>
        <w:lastRenderedPageBreak/>
        <w:t xml:space="preserve">wir das neue Jahr beginnen; wenn dieser Name unser Licht und Leitstern durch die dunkle Zukunft ist, so wird es uns nicht fehlen. Wir nehmen daher aus unserem Evangelium Gelegenheit, unter dem Beistande Gottes zu betrachten: den Namen JEsus. </w:t>
      </w:r>
    </w:p>
    <w:p w14:paraId="471466B2" w14:textId="77777777" w:rsidR="00585241" w:rsidRDefault="00585241" w:rsidP="00585241">
      <w:pPr>
        <w:pStyle w:val="StandardWeb"/>
      </w:pPr>
      <w:r>
        <w:t xml:space="preserve">Ich will reden: </w:t>
      </w:r>
    </w:p>
    <w:p w14:paraId="74B499BF" w14:textId="77777777" w:rsidR="00585241" w:rsidRDefault="00585241" w:rsidP="00585241">
      <w:pPr>
        <w:pStyle w:val="level1"/>
        <w:numPr>
          <w:ilvl w:val="0"/>
          <w:numId w:val="6"/>
        </w:numPr>
      </w:pPr>
      <w:r>
        <w:t>von der Bedeutung und Kraft des gebenedeiten JEsus-Namens;</w:t>
      </w:r>
    </w:p>
    <w:p w14:paraId="4F7B217B" w14:textId="77777777" w:rsidR="00585241" w:rsidRDefault="00585241" w:rsidP="00585241">
      <w:pPr>
        <w:pStyle w:val="level1"/>
        <w:numPr>
          <w:ilvl w:val="0"/>
          <w:numId w:val="6"/>
        </w:numPr>
      </w:pPr>
      <w:r>
        <w:t>wie wir ihn beim Antritte des neuen Jahres gebrauchen sollen.</w:t>
      </w:r>
    </w:p>
    <w:p w14:paraId="41C05781" w14:textId="77777777" w:rsidR="00585241" w:rsidRDefault="00585241" w:rsidP="00585241">
      <w:pPr>
        <w:pStyle w:val="StandardWeb"/>
      </w:pPr>
      <w:r>
        <w:t xml:space="preserve">Hochgelobter JEsus, vor Dem sich alle Kniee beugen sollen, mache doch uns Allen heute Deinen JEsus-Namen zur Kraft, gib Jedem in seinem Teile etwas davon zu schmecken; fülle Deine Priesterhände, und segne uns! Amen. </w:t>
      </w:r>
    </w:p>
    <w:p w14:paraId="0AE9D851" w14:textId="77777777" w:rsidR="00585241" w:rsidRDefault="00585241" w:rsidP="00585241">
      <w:pPr>
        <w:pStyle w:val="StandardWeb"/>
      </w:pPr>
      <w:r>
        <w:t xml:space="preserve">Heute am Neujahrstage feiern wir zugleich das Namensfest des Heilandes. Es war beim jüdischen Sakramente der Beschneidung der gleiche Gebrauch wie bei dem neutestamentlichen Sakramente der Taufe, dass man nämlich den Kindern dabei ihren Namen gab. So erhielt der Mensch-gewordene Sohn Gottes bei der Beschneidung, der Er Sich als Israelite nach dem Fleisch unterwarf, den Namen: „JEsus.“ Es war dies aber nicht bloß ein ungefährer Einfall Josephs und der Maria, wie es bei uns zu gehen pflegt, wo sich etwa die Eltern eines neugeborenen Kindes über seinen Namen besprechen, an ihrer Familie und Verwandtschaft oder an den Paten herumdenken, und endlich über einen Namen eins werden; sondern dieser Name ward dem Heilande nach dem unmittelbaren Willen Gottes gegeben. Der Vater wollte, dass Sein Mensch-gewordener Sohn JEsus heißen, dass Er als JEsus drei und dreißig Jahre lang leben, als JEsus sterben, als JEsus auferstehen, als JEsus gen Himmel fahren, als JEsus Sich zu Seiner Rechten setzen, als JEsus angebetet werden sollte; dass sich im Namen JEsu beugen sollen alle Kniee derer, die im Himmel und auf Erden und unter der Erde sind; es war des Vaters Wille, dass man Den, den Er in die Welt gesandt hatte, den Er herausgegeben hatte aus Seinem Herzen als Sein größtes Kleinod, zur Errettung der sündigen Menschheit, dass man Diesen sollte JEsus nennen, am Namen JEsus erkennen in allen Ewigkeiten. Und darum sandt' Er Seinen Engel zu Joseph und ließ ihm sagen.: dass Maria einen Sohn gebären werde aus dem Heiligen Geiste, und er solle diesen Sohn JEsus heißen, worauf auch unsere Textesworte zurückweisen, wie es auch im Propheten vom Messias geschrieben steht: „der HErr hat meinen Namen genannt, als ich noch in meiner Mutter Leibe lag.“ (Jesaj. 49,1.) </w:t>
      </w:r>
    </w:p>
    <w:p w14:paraId="481C56D8" w14:textId="77777777" w:rsidR="00585241" w:rsidRDefault="00585241" w:rsidP="00585241">
      <w:pPr>
        <w:pStyle w:val="StandardWeb"/>
      </w:pPr>
      <w:r>
        <w:t xml:space="preserve">Es ist eine eigene Sache um die Namen. Durch die Namen unterscheidet man die Menschen von einander. Wenn die Einrichtung mit den Namen nicht wäre, wie viele Mühe hätten wir, wenn von einem Dritten geredet würde, einander begreiflich zu machen, von wem eigentlich die Rede sei? Darum hat auch Der, welcher zur Errettung einer gefallenen Sünder-Welt gekommen war, einen Namen angenommen, damit Jedermann sogleich erkenne, von wem die Rede sei, wenn der Name JEsus ausgesprochen wird. Im Alten Bunde hieß der Nämliche, welcher im Namen JEsus heißt: „Jehovah.“ Denn als Er Seinem Knechte Mose auf dem Berg Horeb im feurigen Busche erschien, um ihn zu den Kindern Israel, die unter der Knechtschaft Ägyptens seufzten, zu senden, und Moses Ihn fragte: unter welchem Namen er Ihn denn den Kindern Israel bekannt machen solle, da antwortete Er: „Ich werde sei, der ich sein werde“, mit andern Worten: Jehovah heiße ich; so sollst du mich nennen (2. Mos. 3,13.14.). Im Neuen Testamente heißt dieser Jehovah - JEsus. „Denn“ - sagte der Engel - „Er wird Sein Volk selig machen von ihren Sünden.“ - Unsere Namen sind meistens ohne Bedeutung und Kraft, bloße Unterscheidungszeichen; die Namen des Sohnes Gottes aber im Alten und Neuen Testamente sind voll Kraft und voll Leben, voll Klarheit und Wahrheit. </w:t>
      </w:r>
    </w:p>
    <w:p w14:paraId="023C77E3" w14:textId="77777777" w:rsidR="00585241" w:rsidRDefault="00585241" w:rsidP="00585241">
      <w:pPr>
        <w:pStyle w:val="StandardWeb"/>
      </w:pPr>
      <w:r>
        <w:lastRenderedPageBreak/>
        <w:t xml:space="preserve">Jehovah heißt der Sohn Gottes im Alten Bunde, und es ist dies ein Name, der Seine ewige Gottesmacht und Herrlichkeit, Seine unveränderliche Beständigkeit bezeichnet. Wenn die Natur, das Wesen Gottes soll bezeichnet werden, so gibt es keinen treffenderen Namen dafür als den Namen - Jehovah. Es liegt in diesem Namen das Nämliche, was Moses im 90 Psalm sagt: „ehe denn die Berge worden, und die Erde und die Welt geschaffen worden, bist Du, Gott, von Ewigkeit zu Ewigkeit.“ Es liegt das Nämliche darin, was der Heiland (Offenb. 1,17.18.) von sich selber sagt: „Ich bin der Erste und der Letzte und der Lebendige“; die ganze Schöpfers-Herrlichkeit Gottes, worüber Ihm (Offenb. 4,11.) von allen Kreaturen die Ehre gegeben wird, liegt in dem großen Namen: Jehovah. </w:t>
      </w:r>
    </w:p>
    <w:p w14:paraId="64CFE3A7" w14:textId="77777777" w:rsidR="00585241" w:rsidRDefault="00585241" w:rsidP="00585241">
      <w:pPr>
        <w:pStyle w:val="StandardWeb"/>
      </w:pPr>
      <w:r>
        <w:t xml:space="preserve">Aber dieser Name hat eben keinen Trost für arme Sünder, wie wir sind; im Gegenteil, es liegt etwas Schreckhaftes, etwas Entsetzliches für uns darin, etwas, das eine geheime Sehnsucht erweckt nach den Bergen, dass sie über uns fallen, und nach den Hügeln, dass sie uns bedecken möchten, dass wir nicht offenbar werden müssen vor dem schrecklichen Jehovah. Denn ist Gott der Ewige, der Unveränderliche, der Beständige, so ist Er auch unveränderlich in Seiner Heiligkeit, in den Rechten und Forderungen Seiner Gerechtigkeit; so ist Er unveränderlich in Seinem Zorne über die Sünde: so brennt Sein Zorn unerträglich und ewig hinab bis in die unterste Hölle, und lässt nicht nach. Und da mögen wir wohl erschrecken, da mag es wohl wahr sein, was einst ein gewisser Jünger des Herrn gesungen hat: „wer Gottes Wesen weiß, weiß seinen Tod“; wer das Wesen, die Eigenschaften Gottes, wer Seine Eigenschaften als unendlicher Geist weiß; wer Seine Ewigkeit, Allmacht und Heiligkeit weiß: der weiß, dass er ein Mann des Todes, ein verlorener, ein ewig verlorener Mensch ist. „Wer's Herze kennt,“ heißt es weiter in jenem Liede, „der ist aus aller Not“; wer das Herz Gottes nicht bloß weiß, sondern aus lebendiger Erfahrung kennt: der ist aus aller Not; der fürchtet nichts mehr. Dieses Herz Gottes aber hat sich ausgesprochen im Namen - JEsus. </w:t>
      </w:r>
    </w:p>
    <w:p w14:paraId="165D739C" w14:textId="77777777" w:rsidR="00585241" w:rsidRDefault="00585241" w:rsidP="00585241">
      <w:pPr>
        <w:pStyle w:val="StandardWeb"/>
      </w:pPr>
      <w:r>
        <w:t xml:space="preserve">Wie soll man der Herz Gottes beschreiben, die ewigen, die zärtlichen Erbarmungen, die sich in dem Vaterherzen regten und regen gegen ein fluchwürdiges Sündergeschlecht? Dies ist nicht möglich. Paulus führt die Epheser (Kap. 13,18.) ein wenig hin an die Länge und Breite und Höhe und Tiefe dieser Liebe, aber sie ist unermesslich, sie ist unausschöpflich; wie Gott unendlich ist, so ist auch Seine Liebe unendlich; sie ist nicht zu beschreiben. Luther sagte einmal: „wenn Jemand Gott wollte malen und treffen, der müsste ein solche Bild treffen, das eitel Liebe wäre, als sei die göttliche Natur nichts anders denn ein Feuerofen und Brunst solcher Liebe, die Himmel und Erde erfüllet.“ Ein Anderer sagte einmal: „wenn das ganze Firmament lauter Papier wäre, so wäre es nicht genug, um die Liebe Gottes darauf zu beschreiben.“ Aber dieses Alles, dieses Unnennbare, dieses Unausgesprochene, dieses nie Ausgesprochene ist vereinigt, ist beisammen in zwei Silben, im hochgebenedeiten Namen JEsus. Als ein gewisser, durch sehr viele Schriften berühmter, Liebhaber des Heilandes auf dem Totenbett lag, soll er befohlen haben, wenn er sonst nichts mehr werde fassen können, so solle man ihm nur den Namen seines Erlösers zurufen, dies werde ihm genug Kraft und Erquickung geben. Dieser Mann hat verstanden, was im Namen JEsus liegt. </w:t>
      </w:r>
    </w:p>
    <w:p w14:paraId="1A28EE68" w14:textId="77777777" w:rsidR="00585241" w:rsidRDefault="00585241" w:rsidP="00585241">
      <w:pPr>
        <w:pStyle w:val="StandardWeb"/>
      </w:pPr>
      <w:r>
        <w:t xml:space="preserve">JEsus heißt also die große Person, deren Geburtstag wir vor acht Tagen gefeiert haben, deren Namenstag wir heute feiern. Der die Wiederaufrichtung der gefallenen Sünderwelt vollbrachte, Der, von Dem allein unser Heil abhängt in Zeit und Ewigkeit; Der, welcher zur Rechten Gottes sitzt und wartet, bis dass alle Seine Feinde zum Schemel Seiner Füße gelegt werden; Der, welcher Seine Gemeine sammelt und wohl auch in deinem Herzen schon oft eine heilsame Unruhe verursacht hat, dein Verkläger in deinem Gewissen heißt: JEsus. Man kann das Wörtlein wohl ins Deutsche übersetzen, aber nicht ausschöpfen. Es heißt: Heiland, Seligmacher, Erlöser, Erretter oder wie du willst, Alles dies und noch weit mehr liegt im Namen JEsus. Es bedeutet den Freundlichsten und Holdseligsten unter den Menschenkindern; </w:t>
      </w:r>
      <w:r>
        <w:lastRenderedPageBreak/>
        <w:t xml:space="preserve">es bedeutet den Schönsten unter den Menschenkindern; es bedeutet den weltbekannten Sünderfreund, der selbstgewachsenen Tugend ihren Feind; es bedeutet Alles, was Jesajas in der Abend-Lektion vom Sohne Gottes sagt; es bedeutet den Wunderbaren, Den, der Rat, Kraft, Held, Vater der Ewigkeiten, Friedefürst heißt; es ist der Name JEsus ein unaussprechlicher, ein unausschöpflicher, ein unausdenklicher, ein unausfühlbarer Name; es liegt ein unendlicher Abgrund göttlicher Erbarmungen darin. Der Sünder, der zermalmt zu den Füßen seines Erbarmers liegt, und etwas von der Vergebung schmeckt, weiß etwas davon; und die Gerechten, die vor Seinem Angesichte wandeln, haben diesen Namen noch nicht begriffen; wenn sie in den tiefen Ewigkeiten ihre Lobgesänge werden vor Seinen Thron bringen, so wird doch das, was nach dem Ablauf von tausend Ewigkeiten Ihm gesungen wird, nicht mehr, nicht höher, nicht tiefer sein als der Name JEsus; alle jene Lobgesänge werden sich doch noch zusammenfassen lassen in dem Worte: JEsus. Großer Name! Anbetungswürdiger Name! Er ist eine ausgeschüttete Salbe voll von köstlichem Wohlgeruch für arme, für elende, für in sich verlorene Sünder, für Leute, die den Höllen-Gestank der Sünde und des Teufels lange genug eingeatmet haben; es ist Lebenslust in diesem Namen, himmlische Lebenslust. JEsus heißt unser Gott und Heiland, Halleluja! weil Er ein barmherziger Hoherpriester ist, weil Er ein Erlöser ist von Sünde, Tod, Teufel und Hölle. Man kann es eigentlich den Menschen nicht begreiflich machen, was in dem Namen JEsus liegt; es muss geglaubt, erfahren, gefühlt werden; man kann nichts sagen, als: suche JEsum, und wenn du Ihn findest, so wirst du wissen was du an Seinem Namen hast. </w:t>
      </w:r>
    </w:p>
    <w:p w14:paraId="2F4ED13E" w14:textId="77777777" w:rsidR="00585241" w:rsidRDefault="00585241" w:rsidP="00585241">
      <w:pPr>
        <w:pStyle w:val="StandardWeb"/>
      </w:pPr>
      <w:r>
        <w:t xml:space="preserve">Sünder! wenn ich euch bloß das predigen müsste, was im Alten Testamente steht, wer von uns wollte dann bestehen? Wenn ich euch nur von Jehovah sagen dürfte, ach! wer wollte bestehen? Aber Gott Lob! so darf ich nun nicht predigen. Liebe Mit-Sünder! Unser Gott, unser Richter heißt: JEsus, weil Er Sein Volk selig macht von ihren Sünden; weil Er das Seufzen der Elenden nicht verachtet; weil Er die Mühseligen und Beladenen annimmt und erquickt; weil Er ein Herz für die Sünder hat; weil Er die Schuld aller Schuldner auf Sich genommen hat; weil Er die Sünder, die wirklichen, nicht bloß, wie der sel. Luther es ausdrückt, die gemalten, sondern die reellen Sünder erlöset von ihren Sünden und von den ewigen Folgen derselben. Ach, welches Tor ist geöffnet in diesem Namen für uns, - für uns, die wir arg sind! Ihr Ehebrecher, höret's; ihr Trunkenbolde, höret's; ihr Diebe, ihr Fresser, ihr Flucher, ihr losen, ihr gottlosen Leute, die ihr im Sinne habt, euer Teil dahin zu nehmen in diesem Leben, höret, höret;: es gibt noch einen JEsus für euch, der Kraft hat, euch frei zu machen, wovon ihr vielleicht durch unzählige Vorsätze nicht frei werden konntet; frei machen wird Er euch, wenn ihr zu Ihm gehen, und Ihn schaffen lassen wollt, frei von euren harten Sündenketten, frei vom ewigen Tode. Armes, verirrtes Schäflein, siehe doch, hier ist dein Hirte - JEsus; arme, verzagte Seele, sieh', hier ist JEsus, dein Helfer; sehet, Er hat nichts Schreckliches, nichts Abstoßendes und Abschreckendes; sehet doch dieses Kind in der Krippe, sehet Ihn am Kreuz in unaussprechlicher Geduld dahin sterben; Er hat nichts Schreckliches für arme, bußfertige Sünder; doch was braucht's langer Beweise, ich sage nichts als: Er heißt JEsus, und das ist Einladung genug. </w:t>
      </w:r>
    </w:p>
    <w:p w14:paraId="7DBDF99B" w14:textId="77777777" w:rsidR="00585241" w:rsidRDefault="00585241" w:rsidP="00585241">
      <w:pPr>
        <w:pStyle w:val="StandardWeb"/>
      </w:pPr>
      <w:r>
        <w:t xml:space="preserve">JEsus heißt unser Gott! Nun dürfen wir auch nicht mehr erschrecken vor Seinem Jehovah-Namen; wenn wir Ihn einmal als JEsus haben kennen gelernt, so wird es uns zu lauter Trost, zu lauter erquickender Freude, dass dieser JEsus Jehovah ist. Frohlocket und freuet euch, ihr Gerechten, denn euer Heiland ist ein ewiger, ein allmächtiger, ein unveränderlicher JEsus; Er ist JEsus Jehovah, JEsus Christus, gestern und heute und derselbe in Ewigkeit; Er hat alle Seine JEsus-Eigenschaften in die Unveränderlichkeit Seines Wesens aufgenommen; wie du Ihn heute erfährst, so wird Er bleiben in alle Ewigkeiten; was Er dir gewesen ist im alten Jahre, dein Erbarmer und Sündentilger, das wird Er dir auch sein im neuen Jahre; ja noch </w:t>
      </w:r>
      <w:r>
        <w:lastRenderedPageBreak/>
        <w:t xml:space="preserve">mehr, denn: so lange JEsus bleibt der HErr, so lange Er Jehovah bleibt, wird's alle Tage herrlicher. </w:t>
      </w:r>
    </w:p>
    <w:p w14:paraId="7C1DB773" w14:textId="77777777" w:rsidR="00585241" w:rsidRDefault="00585241" w:rsidP="00585241">
      <w:pPr>
        <w:pStyle w:val="StandardWeb"/>
      </w:pPr>
      <w:r>
        <w:t xml:space="preserve">Aber wie gehen wir mit diesem Namen um? Wie hätten sich die Väter des Alten Bundes gefreut, wenn sie gewusst hätten, was wir wissen! Es ward ihnen Manches offenbar, das sehen wir in der Abend-Lektion; - aber das wussten sie nicht; dieses Geheimnis sollte erst in der Fülle der Zeit und uns Armen geoffenbart werden, dass Der, den sie erwarteten, der König von Israel, JEsus heiße! </w:t>
      </w:r>
    </w:p>
    <w:p w14:paraId="1B13B8A1" w14:textId="77777777" w:rsidR="00585241" w:rsidRDefault="00585241" w:rsidP="00585241">
      <w:pPr>
        <w:pStyle w:val="StandardWeb"/>
      </w:pPr>
      <w:r>
        <w:t xml:space="preserve">Aber wie gehen wir damit um? Man muss sagen: es ist fast nichts verkannter, nichts vergessener als dieser große Name; kaum spricht ihn Jemand mit Herzens-Empfindung aus, so sieht man ihn in der sogenannten Christenheit sogleich mit scheelen Augen an, als ob Er zu irgend einer Sekte gehöre. Wenn nicht hin und wieder Einem im Schrecken dieser Name entführe, und wenn man nicht Leute darauf besoldete, ihn von Zeit zu Zeit auszusprechen, so wäre er wohl, wie zu vermuten ist, schon längst vergessen. </w:t>
      </w:r>
    </w:p>
    <w:p w14:paraId="5E9ECA15" w14:textId="77777777" w:rsidR="00585241" w:rsidRDefault="00585241" w:rsidP="00585241">
      <w:pPr>
        <w:pStyle w:val="StandardWeb"/>
      </w:pPr>
      <w:r>
        <w:t xml:space="preserve">O arme Christenheit, armer Herz, was hast du nur von dieser Seite für Verschuldung auf dir! - </w:t>
      </w:r>
    </w:p>
    <w:p w14:paraId="0CBB806B" w14:textId="77777777" w:rsidR="00585241" w:rsidRDefault="00585241" w:rsidP="00585241">
      <w:pPr>
        <w:pStyle w:val="StandardWeb"/>
      </w:pPr>
      <w:r>
        <w:t xml:space="preserve">Wollen wir auch wieder als solche Leute ins neue Jahr eintreten? Ach nein! </w:t>
      </w:r>
    </w:p>
    <w:p w14:paraId="103A34DB" w14:textId="77777777" w:rsidR="00585241" w:rsidRDefault="00585241" w:rsidP="00585241">
      <w:pPr>
        <w:pStyle w:val="StandardWeb"/>
      </w:pPr>
      <w:r>
        <w:t xml:space="preserve">„Schreibe Deinen süßen JEsus-Namen brennend in mein Herz hinein!“ hat ein gewisser Jünger des Heilandes gesungen, und dies wünsche ich mir und euch zum neuen Jahre. Ach! dass der HErr Seinen Heiligen Geist sendete, dass Er den großen, den süßen JEsus-Namen mit Seinem lebendigen Griffel unauslöschbar in unser armes Herz eindrückte! Das könnte ich brauchen, denn wenn dies nicht in meinem Herzen vorgeht, so bin ich nichts als ein tönend Erz und eine klingende Schelle. Das könnten die Lehrer der hiesigen Schule brauchen, damit sie die ihnen vom Herrn anvertrauten Lämmer auf die rechte Waide zu führen im Stande wären. Das könnten die Orts-Vorstehen brauchen, damit es auch auf dem Rathause nach dem Sinne des Heilandes zuginge. Das könnten wir Alle, Alle brauchen, damit unser armes Dorf endlich einmal aufhörte, eine Behausung der unreinen Geister zu sein, damit das Reich Gottes allenthalben in den Häusern, auf den Gassen, auf den Feldern und in den Wäldern mit Gerechtigkeit, mit Friede und Freude im Heiligen Geiste hervorbräche und sichtbar würde. </w:t>
      </w:r>
    </w:p>
    <w:p w14:paraId="240A80F0" w14:textId="77777777" w:rsidR="00585241" w:rsidRDefault="00585241" w:rsidP="00585241">
      <w:pPr>
        <w:pStyle w:val="StandardWeb"/>
      </w:pPr>
      <w:r>
        <w:t xml:space="preserve">Sehet, liebe Zuhörer! sehet, unsere Zeit eilt dahin, wir sind abermals ein Jahr älter, man schreibt heute nach Christi Geburt 1827. Ach wir haben umsonst gelebt, geschwitzt, gearbeitet, uns abgemüht; das ist Alles für gar nichts, für weniger als nichts, wenn nicht der Name JEsus in uns verklärt wird durch den Heiligen Geist, wenn wir nicht im Glauben und in der Liebe des Sohnes Gottes durch die Welt gehen. </w:t>
      </w:r>
    </w:p>
    <w:p w14:paraId="420146B0" w14:textId="77777777" w:rsidR="00585241" w:rsidRDefault="00585241" w:rsidP="00585241">
      <w:pPr>
        <w:pStyle w:val="StandardWeb"/>
      </w:pPr>
      <w:r>
        <w:t xml:space="preserve">Ich fordere euch auf, ihr Leute dieser Welt, die ihr selbst bekennet, dass ihr es seid; die ihr es höchst übel aufnehmen würdet, wenn man euch unter die Frommen rechnete, also ihr gottlosen Leute, wie ihr selbst zugehet, ihr seid nun etwa 20, 30, 40, 50, 60, 70 Jahre alt, saget selber: was habt ihr von dieser Lebenszeit gehabt? Habt ihr auch eine wahre Freude gehabt? habt ihr auch einen wahren Genuss gehabt? habt ihr jemals etwas von der Sünde gekostet, ohne dass es versalzen gewesen wäre? Gewiss nicht! Nun, was habt ihr denn davon getragen von eurem Leben bis jetzt? Antwort: dass es dahin geflohen ist wie ein Geschwätz; dass sich beim Rückblick auf dasselbige und beim Hinblick auf die Ewigkeit viel Unruhe in eurem Herzen regt; dass ihr vielleicht mit Kummer und Sorgen in dieses neue Jahr eingetreten, und vielleicht alt und grau geworden seid, ehe eure Tage etwas Gutes erlebt haben. Ach! es ist so gar nichts um ein Menschenleben, wenn es nicht mit dem Heiland geführt wird. Da wird's Winter und Sommer, Tag und Nacht, man arbeitet auf seiner Hantierung, im Weinberge, auf </w:t>
      </w:r>
      <w:r>
        <w:lastRenderedPageBreak/>
        <w:t xml:space="preserve">dem Acker, man will Etwas erwerben, man kann nicht; man will wenigstens sich schuldenfrei machen, es geht wieder nicht; dazwischen hinein kommt viel Kummer und Elend, viele Sorgen und Sünden; es ist nichts elender und jämmerlicher als ein solches Leben, man ist nichts als ein Lasttier. Wer aber JEsum kennet, der geht durch diese Zeit hindurch, und weiß auch, warum er auf der Erde ist. </w:t>
      </w:r>
    </w:p>
    <w:p w14:paraId="46019D10" w14:textId="77777777" w:rsidR="00585241" w:rsidRDefault="00585241" w:rsidP="00585241">
      <w:pPr>
        <w:pStyle w:val="StandardWeb"/>
      </w:pPr>
      <w:r>
        <w:t>Wir sind Christen,</w:t>
      </w:r>
      <w:r>
        <w:br/>
        <w:t>Die sich rüsten,</w:t>
      </w:r>
      <w:r>
        <w:br/>
        <w:t>Mit dem HErrn der Herrlichkeiten</w:t>
      </w:r>
      <w:r>
        <w:br/>
        <w:t xml:space="preserve">Dort zu prangen, hier zu streiten. </w:t>
      </w:r>
    </w:p>
    <w:p w14:paraId="46F34175" w14:textId="77777777" w:rsidR="00585241" w:rsidRDefault="00585241" w:rsidP="00585241">
      <w:pPr>
        <w:pStyle w:val="StandardWeb"/>
      </w:pPr>
      <w:r>
        <w:t xml:space="preserve">Und am Ende wirft man die ausgetretenen Schuhe der modernden Lebenszeit hinweg, und fährt zu JEsus, Den die Seele liebt, an Dem das ganze Herz hängt. O dass wir weise würden zur Seligkeit! </w:t>
      </w:r>
    </w:p>
    <w:p w14:paraId="7D230CC0" w14:textId="77777777" w:rsidR="00585241" w:rsidRDefault="00585241" w:rsidP="00585241">
      <w:pPr>
        <w:pStyle w:val="StandardWeb"/>
      </w:pPr>
      <w:r>
        <w:t xml:space="preserve">Wer sagt von den vorigen Geschlechtern etwas? siehe, sie sind vergessen, wie man eines Toten vergisst. Sehet, ungefähr 54 Generationen haben gelebt und sind hingegangen, seitdem Christus geboren ist. Sie haben einst auch gesorgt und gekämpft auf dieser armen Erde herum, sie sind leichtsinnig und ernsthaft gewesen, haben Gott gefürchtet und nicht gefürchtet, JEsum geliebt und nicht geliebt; Manche haben wollen auf viele Jahrhunderte hinaus bauen, und ihres Namens Gedächtnis verewigen! aber was ist's nun? Ihre Namen sind schon lange vergessen, und ihre Leiber sind vermodert in dem Grabe, ihre Seelen aber sind am Orte der Vergeltung. Nur das hat Wert und bleibt, was für die Ewigkeit bleibet, was in dem Namen JEsu, im Glauben und in der Liebe des Sohnes Gottes geschieht. </w:t>
      </w:r>
    </w:p>
    <w:p w14:paraId="44AD2D7E" w14:textId="77777777" w:rsidR="00585241" w:rsidRDefault="00585241" w:rsidP="00585241">
      <w:pPr>
        <w:pStyle w:val="StandardWeb"/>
      </w:pPr>
      <w:r>
        <w:t xml:space="preserve">Liebe Zuhörer! wir stehen am Anfang eines Jahrs; was dieses Jahr für uns mit sich bringe, wissen wir nicht. Es kann Krankheit und Trübsal für Manchen bringen, der es sich heute nicht träumen lässt. Es kann und wird den Tod bringen für Viele aus dieser Gemeinde. Es werden Manche hier sein, die das nächste Neujahr nicht mehr feiern werden. Im vorigen Jahre starben in dieser Gemeinde dreißig von neun hundert und zwanzig; wer sind diese dreißig, die dem gewöhnlichen Gange der Natur nach in diesem Jahre von hinnen fahren werden? - Ach, meine Brüder! was soll uns denn durch die Trübsal bringen, was soll uns in dem Tode erquicken, wenn nicht der Name JEsus in unserem Herzen lebt? JEsus muss ins Herz, die Kraft Seines Namens muss uns erfüllen, sonst sind wir die elendsten unter allen Kreaturen. </w:t>
      </w:r>
    </w:p>
    <w:p w14:paraId="42B70B79" w14:textId="77777777" w:rsidR="00585241" w:rsidRDefault="00585241" w:rsidP="00585241">
      <w:pPr>
        <w:pStyle w:val="StandardWeb"/>
      </w:pPr>
      <w:r>
        <w:t xml:space="preserve">So wollen wir doch heute anfangen; ich und meine Gemeinde wollen heute anfangen, dem HErrn zu dienen. „Es ist ja in keinem Andern Heil, ist auch kein anderer Name den Menschen gegeben, darin sie sollen selig werden, als alleine der Name JEsus.“ Also was zaudern wir? Also auf! Beuget heute eure Kniee vor JEsu, und flehet ihn heute an um Seinen Heiligen Geist, dass Er die Kraft Seines Namens, die Kraft Seines Verdienstes in uns groß mache. </w:t>
      </w:r>
    </w:p>
    <w:p w14:paraId="033FEC7D" w14:textId="77777777" w:rsidR="00585241" w:rsidRDefault="00585241" w:rsidP="00585241">
      <w:pPr>
        <w:pStyle w:val="StandardWeb"/>
      </w:pPr>
      <w:r>
        <w:t xml:space="preserve">Es sind manche angefasste Seelen unter uns, die wenigstens keine Ruhe mehr haben im elenden Wesen dieser Welt; Seelen! wann soll es denn zu einem Ausschlage kommen, wie lange hinket ihr auf beiden Seiten, wann soll JEsus euch ein JEsus werden? </w:t>
      </w:r>
    </w:p>
    <w:p w14:paraId="46602E7B" w14:textId="77777777" w:rsidR="00585241" w:rsidRDefault="00585241" w:rsidP="00585241">
      <w:pPr>
        <w:pStyle w:val="StandardWeb"/>
      </w:pPr>
      <w:r>
        <w:t xml:space="preserve">Es ist aber auch noch eine große Menge sicherer Sünder da - o Sünder! höret, so lange ihr könnet, höret, ehe die Stunde schlägt, da JEsus selbst wird wiederkommen, ehe die Posaune des Gerichts in eure Ohren tönt - ehe der Tod kommt - wir sind ja jetzt um ein Jahr näher an dieser Entscheidungs-Stunde - JEsus ruft euch, höret! Amen. </w:t>
      </w:r>
    </w:p>
    <w:p w14:paraId="72E411EE" w14:textId="77777777" w:rsidR="00585241" w:rsidRDefault="00585241" w:rsidP="00585241">
      <w:pPr>
        <w:pStyle w:val="berschrift1"/>
      </w:pPr>
      <w:r>
        <w:t>Hofacker, Wilhelm - Am Neujahr - Zweite Predigt</w:t>
      </w:r>
    </w:p>
    <w:p w14:paraId="3290C1DC" w14:textId="77777777" w:rsidR="00585241" w:rsidRDefault="00585241" w:rsidP="00585241">
      <w:pPr>
        <w:pStyle w:val="StandardWeb"/>
      </w:pPr>
      <w:r>
        <w:lastRenderedPageBreak/>
        <w:t xml:space="preserve">So hätten wir denn mit Gottes Hilfe das neue Jahr glücklich erreicht, und sind bereits an der Hand unseres himmlischen Führers über seine Schwelle in einen neuen Zeitabschnitt unserer irdischen Pilgrimschaft eingetreten. Ein Jahr schwerer Sorge, das wohl uns Allen ohne Zweifel in stetem Gedächtnis bleiben wird, liegt hinter uns, eine offenere, freiere, sorgenleichtere Bahn vor uns; uns aber ist gestattet, mit unserem Lebensschifflein auf der erreichten Station einige Augenblicke still zu halten, auf der Rhede dieses neuen Jahrs Anker zu werfen und auf die zurückgelegte Bahn einen prüfenden Rückblick zu tun. Sie gehen noch einmal an uns vorüber, die mancherlei Klippen und Gefahren, durch die die sichere Hand unseres guten Gottes uns hindurchgesteuert, wir überzählen die gnädigen und mächtigen Durchhilfen, die Gott im Einzelnen und im Ganzen uns hat zu Teil werden lassen, wir gedenken unserer vielen Sünden und Versäumnisse, mit denen wir unser großes Schuld-Register noch weiter belastet haben und was anders kann von solcher prüfenden Umschau das notwendige Ergebnis sein, als stille, demütige Beugung vor dem HErrn, der nicht mit uns gehandelt nach unfern Übertretungen, sondern seine Gerichte mit Maßen geschärft, und seine Langmut, Treue und Barmherzigkeit aufs Neue in unzähligen Proben an uns verherrlicht hat. </w:t>
      </w:r>
    </w:p>
    <w:p w14:paraId="7669EC0F" w14:textId="77777777" w:rsidR="00585241" w:rsidRDefault="00585241" w:rsidP="00585241">
      <w:pPr>
        <w:pStyle w:val="StandardWeb"/>
      </w:pPr>
      <w:r>
        <w:t xml:space="preserve">Ehe wir deswegen daran denken, die Anker wieder zu lichten und unter dem Schild und Schirm des rechten Steuermanns der in so dichte Nebel gehüllten Zukunft entgegenzuschiffen, muss es unsere erste und heiligste Pflicht sein. Dank zu sagen dem dreieinigen Gott für alle Huld und Gnade, die er an uns gewendet und durch die er neue sprechende Denkmale seiner helfenden, segnenden, rettenden Liebe in jedem Haus und in jedem Menschenleben unter uns aufgerichtet hat. Haben dieser Pflicht auch Tausende in unserer Stadt in dieser Nacht und am heutigen Morgen mit schnödem Undank vergessen, so dass der HErr mit vollkommenstem Rechte jene beschämende vorwurfsvolle Frage auch über sie laut werden lassen kann: wo sind aber die nenne? - so wollen wir wenigstens nicht zu diesen Undankbaren gehören, sondern dem Psalmisten nachfolgen, der da spricht: wie soll ich dem HErrn vergelten alle seine Wohltat, die er an mir tut? Ich will den heilsamen Kelch nehmen und des HErrn Namen predigen. Ich will dem HErrn mein Gelübde bezahlen vor allem seinem Volk. (Psalm 116, 12-14.) Das Lobopfer unserer Lippen wird er nicht verschmähen; denn wer Dank opfert, der preiset Gott, und das ist der Weg, darauf er ihm zeiget sein Heil (Psalm 50, 23.). Wir stimmen mit einander an den zwölften Vers des 5. Liedes: </w:t>
      </w:r>
    </w:p>
    <w:p w14:paraId="5892052B" w14:textId="77777777" w:rsidR="00585241" w:rsidRDefault="00585241" w:rsidP="00585241">
      <w:pPr>
        <w:pStyle w:val="StandardWeb"/>
      </w:pPr>
      <w:r>
        <w:t>Vater, Du hast mir erzeiget</w:t>
      </w:r>
      <w:r>
        <w:br/>
        <w:t xml:space="preserve">Lauter Gnad und Gütigkeit; </w:t>
      </w:r>
      <w:r>
        <w:br/>
        <w:t xml:space="preserve">Und Du hast zu mir geneiget, </w:t>
      </w:r>
      <w:r>
        <w:br/>
        <w:t xml:space="preserve">Jesu, Deine Freundlichkeit; </w:t>
      </w:r>
      <w:r>
        <w:br/>
        <w:t xml:space="preserve">Und durch Dich, o Geist der Gnaden, </w:t>
      </w:r>
      <w:r>
        <w:br/>
        <w:t xml:space="preserve">Werd' ich stets noch eingeladen. </w:t>
      </w:r>
      <w:r>
        <w:br/>
        <w:t xml:space="preserve">Tausend, tausendmal sei Dir, </w:t>
      </w:r>
      <w:r>
        <w:br/>
        <w:t xml:space="preserve">Großer König, Dank dafür! </w:t>
      </w:r>
    </w:p>
    <w:p w14:paraId="74DD1710" w14:textId="77777777" w:rsidR="00585241" w:rsidRDefault="00585241" w:rsidP="00585241">
      <w:pPr>
        <w:pStyle w:val="StandardWeb"/>
      </w:pPr>
      <w:r>
        <w:t>Text: Jes. 9, 6.</w:t>
      </w:r>
      <w:r>
        <w:br/>
      </w:r>
      <w:r>
        <w:rPr>
          <w:rStyle w:val="Fett"/>
          <w:rFonts w:eastAsiaTheme="majorEastAsia"/>
        </w:rPr>
        <w:t>Denn uns ist ein Kind geboren, ein Sohn ist uns gegeben, welches Herrschaft ist auf seiner Schulter; und er heißt Wunderbar, Rat, Kraft, Held, Ewig-Vater, Friedefürst.</w:t>
      </w:r>
      <w:r>
        <w:t xml:space="preserve"> </w:t>
      </w:r>
    </w:p>
    <w:p w14:paraId="60CAB5D9" w14:textId="77777777" w:rsidR="00585241" w:rsidRDefault="00585241" w:rsidP="00585241">
      <w:pPr>
        <w:pStyle w:val="StandardWeb"/>
      </w:pPr>
      <w:r>
        <w:t xml:space="preserve">Vor einigen Jahren lasen wir in öffentlichen Blättern, dass die Abgeordneten Frankreichs in einer Glückwunschsadresse an ihren König folgende Worte aussprachen: „Sire, vertrauen Sie Ihrem Sterne, wie wir vertrauen auf die beständige Dauer Ihrer Dynastie!.“ - Das war ihre Anrede, und damit lieferten sie einen neuen Beitrag zu der erlogenen Sprache des Unglaubens, wie er sich im öffentlichen Staatsleben im Laufe des aufgeklärten 19ten </w:t>
      </w:r>
      <w:r>
        <w:lastRenderedPageBreak/>
        <w:t xml:space="preserve">Jahrhunderts ausgebildet hat. In der Tat, man traut seinen Ohren kaum, wenn man hört, dass die Vertreter eines christlichen Landes ihrem Könige, der von Alters her den Titel des allerchristlichsten zu führen hat, den chaldäisch heidnischen Rat geben, seinem Stern zu vertrauen, während sie in erheuchelter Devotion auf die beständige Dauer seiner Dynastie vertrauen zu wollen vorgeben. Anstatt sich an den König aller Könige zu wenden und ihm die Ehre zu geben und seinem Gesalbten Jesu Christo, dem HErrn, der doch der einzige vertrauenswerte Schild christlicher Könige und ihrer Königreiche auf Erden ist, faselt man in lächerlicher Gespreiztheit von einem unbekannten Schicksalsstern, der die Geschicke der Könige und der Reiche lenke und dem man vertrauen müsse. Und woher kommen solche verschrobene heidnische Ausdrücke? man nimmt zu ihnen seine Zuflucht, nur um den Namen dessen nicht in den Mund nehmen zu müssen, durch den allein die Könige dieser Erde regieren und von dem sie ihre Herrschaft zu Lehen tragen und der deswegen auch einst Könige und Völker vor seinen Richterstuhl stellen und den Erdkreis richten wird mit Gerechtigkeit. - </w:t>
      </w:r>
    </w:p>
    <w:p w14:paraId="5BAF3B8B" w14:textId="77777777" w:rsidR="00585241" w:rsidRDefault="00585241" w:rsidP="00585241">
      <w:pPr>
        <w:pStyle w:val="StandardWeb"/>
      </w:pPr>
      <w:r>
        <w:t xml:space="preserve">Meine Lieben, wir stehen am Anfang eines neuen Jahrs; auch die Klügsten und Fernsichtigsten wissen nicht, was es in seinem dunkeln Schoos bergen wird. So viel aber können auch die blödesten Augen wahrnehmen, dass des Zündstoffes, der uns beunruhigen könnte, allenthalben viel aufgehäuft ist; so viele Fragen drängen einer Lösung entgegen, und auf die gewöhnlichen Stützen, auf die wir uns bisher lehnen zu dürfen geglaubt haben, ist kein rechter Verlass mehr. Worauf sollen wir unter diesen Umständen beim Eintritt in einen neuen Zeitabschnitt vertrauen? auf unfern eigenen Stern, auf den Stern des Glücks? oder auf den Stern unserer Fürsten? oder auf den Stern Württembergs, Deutschlands, Europas? oder auf den Stern des 19ten Jahrhunderts? oder auf den Stern der Geschichte, auf den Stern des menschlichen Geistes? Wer nach Strohhalmen greifen, am Nichtigen halten will, der mag's tun, wer aber etwas Zuverlässiges, etwas Festes, Unumstößliches erwählen will, der muss nach einem andern Sterne sich umsehen, dem er sein volles, sein ganzes Vertrauen schenken kann, ohne eine späte Reue und Beschämung befürchten zu müssen. Und gottlob, wir haben einen andern Stern, einen zuverlässigen Stern, - den hellen Morgenstern, der gestern und heute und derselbe ist in Ewigkeit. </w:t>
      </w:r>
    </w:p>
    <w:p w14:paraId="6C8C2B0B" w14:textId="77777777" w:rsidR="00585241" w:rsidRDefault="00585241" w:rsidP="00585241">
      <w:pPr>
        <w:pStyle w:val="StandardWeb"/>
      </w:pPr>
      <w:r>
        <w:t xml:space="preserve">Das ist der Stern, von dem jenes schöne Neujahrslied singt, wenn es also anhebt: </w:t>
      </w:r>
    </w:p>
    <w:p w14:paraId="585C463F" w14:textId="77777777" w:rsidR="00585241" w:rsidRDefault="00585241" w:rsidP="00585241">
      <w:pPr>
        <w:pStyle w:val="StandardWeb"/>
      </w:pPr>
      <w:r>
        <w:t xml:space="preserve">Steig' auf mit Gott, du junges Jahr, </w:t>
      </w:r>
      <w:r>
        <w:br/>
        <w:t xml:space="preserve">Mit deinen Sternen, mild und klar, </w:t>
      </w:r>
      <w:r>
        <w:br/>
        <w:t xml:space="preserve">Steig' auf am Himmelsbogen! </w:t>
      </w:r>
      <w:r>
        <w:br/>
        <w:t xml:space="preserve">Aus deiner Lichter hellem Chor </w:t>
      </w:r>
      <w:r>
        <w:br/>
        <w:t xml:space="preserve">Tritt schon ein Morgenstern hervor, </w:t>
      </w:r>
      <w:r>
        <w:br/>
        <w:t xml:space="preserve">Der oft mein Herz gezogen. </w:t>
      </w:r>
      <w:r>
        <w:br/>
        <w:t xml:space="preserve">Christus Jesus, </w:t>
      </w:r>
      <w:r>
        <w:br/>
        <w:t xml:space="preserve">Stern der Sterne, </w:t>
      </w:r>
      <w:r>
        <w:br/>
        <w:t xml:space="preserve">Nah und ferne, </w:t>
      </w:r>
      <w:r>
        <w:br/>
        <w:t xml:space="preserve">Licht vom Morgen, </w:t>
      </w:r>
      <w:r>
        <w:br/>
        <w:t xml:space="preserve">Ja Du bleibest nicht verborgen! </w:t>
      </w:r>
    </w:p>
    <w:p w14:paraId="66FFC576" w14:textId="77777777" w:rsidR="00585241" w:rsidRDefault="00585241" w:rsidP="00585241">
      <w:pPr>
        <w:pStyle w:val="StandardWeb"/>
      </w:pPr>
      <w:r>
        <w:t xml:space="preserve">Diesem Stern wollen wir vertrauen, dann sind wir mit Leib und Seele, mit unserem Ausgang und Eingang, im Leben und im Sterben wohl geborgen, und auch das neue Jahr, mag es uns bringen, was es will, muss für uns ein Jahr des Heils und der Gnade, des Friedens und des Segens werden für die Zeit und Ewigkeit. </w:t>
      </w:r>
    </w:p>
    <w:p w14:paraId="7D473341" w14:textId="77777777" w:rsidR="00585241" w:rsidRDefault="00585241" w:rsidP="00585241">
      <w:pPr>
        <w:pStyle w:val="StandardWeb"/>
      </w:pPr>
      <w:r>
        <w:lastRenderedPageBreak/>
        <w:t xml:space="preserve">Um uns in diesem heiligen Entschlusse zu bestärken, könnte unser, heutiger prophetischer Text nicht passender gewählt sein. Er weist uns auf den ewigen Gnadenstern, der schon den Vätern des alten Bundes in der Nacht des Gesetzes vorgeleuchtet hat, und der nun, seitdem er als der Aufgang aus der Höhe uns erschienen ist, einen hellen Schein auch in unsere Herzen gesendet hat, so dass auch wir mit Freudenpsalmen frohlocken können und in einem viel höheren Sinne als Jesaias sprechen: „Ein Kind ist uns geboren, ein Sohn ist uns gegeben, welches Herrschaft ist auf seiner Schulter, und er heißt Wunderbar und Rat und Kraft und Held und Ewig-Vater und Friedefürst,“ oder wie es dem hebräischen Grundtext nach wortgetreuer lauten sollte: Wunderrat, und Gott-Held, und Ewig-Vater, und Friedefürst. </w:t>
      </w:r>
    </w:p>
    <w:p w14:paraId="2F863A54" w14:textId="77777777" w:rsidR="00585241" w:rsidRDefault="00585241" w:rsidP="00585241">
      <w:pPr>
        <w:pStyle w:val="StandardWeb"/>
      </w:pPr>
      <w:r>
        <w:t xml:space="preserve">Der Gegenstand unserer Betrachtung sei, nach Anleitung unserer Epistel: </w:t>
      </w:r>
    </w:p>
    <w:p w14:paraId="4B7869C7" w14:textId="77777777" w:rsidR="00585241" w:rsidRDefault="00585241" w:rsidP="00585241">
      <w:pPr>
        <w:pStyle w:val="StandardWeb"/>
      </w:pPr>
      <w:r>
        <w:t xml:space="preserve">Christus, der helle Morgenstern, als der Erste und Letzte, auf den wir vertrauen sollen auf dem dunkeln Pfad unsrer Pilgrimschaft. </w:t>
      </w:r>
    </w:p>
    <w:p w14:paraId="657ED926" w14:textId="77777777" w:rsidR="00585241" w:rsidRDefault="00585241" w:rsidP="00585241">
      <w:pPr>
        <w:pStyle w:val="berschrift2"/>
      </w:pPr>
      <w:r>
        <w:t>I.</w:t>
      </w:r>
    </w:p>
    <w:p w14:paraId="4E5D692F" w14:textId="77777777" w:rsidR="00585241" w:rsidRDefault="00585241" w:rsidP="00585241">
      <w:pPr>
        <w:pStyle w:val="StandardWeb"/>
      </w:pPr>
      <w:r>
        <w:t xml:space="preserve">Unter den bedeutungsvollen Namen, die der Prophet in weissagender Fernsicht dem göttlichen Kinde, das er pries, dem heiligen Königssohne, auf dessen Schultern die Herrschaft liegen werde, zuschreibt, steht Wunderbar und Rat, oder, nach dem Grundtexte, „Wunderrat,“ oben an. Er will damit diejenige Eigenschaft des kommenden Messias bezeichnen, kraft der er nicht nur den Rat Gottes zu unserer Errettung und Seligkeit auf dem wunderbaren Wege seiner Erniedrigung und Knechtsgestalt ausführen werde zum Sieg, sondern auch als König seines Reiches selbst da, wo menschlicher Rat zerronnen und versiegen gegangen sei, auf wunderbaren, außerordentlichen Wegen Rat und Hilfe schaffen und durch die augenscheinlichsten Machtbeweise die Wahrheit jenes Prophetenworts bekräftigen werde: Des HErrn Rat ist wunderbar, aber er führet Alles herrlich hinaus. (Jes. 28, 29). </w:t>
      </w:r>
    </w:p>
    <w:p w14:paraId="70991CDE" w14:textId="77777777" w:rsidR="00585241" w:rsidRDefault="00585241" w:rsidP="00585241">
      <w:pPr>
        <w:pStyle w:val="StandardWeb"/>
      </w:pPr>
      <w:r>
        <w:t xml:space="preserve">In dieser Eigenschaft aber ist uns der Name Jesu Christi am Portal dieses neuen Jahrs, namentlich beim Blick auf die gegenwärtige Zeit und Welt, doppelt willkommen. Denn man braucht weder ein besonders kluger Staatsmann, noch ein besonders unterrichteter Geschichtskenner zu sein, um hinlänglichen Grund für die gewiss nicht übertriebene Behauptung angeben zu können, dass der Ernst unserer Zeit groß, die Schwierigkeiten unserer bürgerlichen Verhältnisse mannigfaltig, und der wichtigen, tiefeingreifenden Fragen nicht wenige sind. Die Überschuldung unserer Staaten, die nach dreiunddreißig Friedensjahren mit größeren finanziellen Schwierigkeiten zu kämpfen haben, als im Jahr 18 l 5 nach der langen und schweren Kriegszeit; der schon längere Zeit andauernde gedrückte Geldmarkt, der hemmend und lähmend der freien Bewegung des Verkehrs entgegentritt und den Sturz sonst bedeutender Geldmächte herbeiführt, in welchen dann unzählige andere mit hineingezogen und drunter begraben werden; die immer mehr fortschreitende Verarmung des Mittelstandes und der kleineren Gewerbe, die trotz aller Gegenanstrengungen mit einem immer kümmerlicheren Dasein ringen, die tiefen Wunden, welche die letzten Jahre der Teuerung und des Mangels dem Nationalwohlstand geschlagen haben und die noch lange nachbluten werden; der Geist der Unzufriedenheit, des Missmuts, des Ungehorsams, der Auflehnung, des Trotzes, ja sogar der frechen Empörung, der göttliche und menschliche Majestäten zu lästern sich nicht entblödet, und unter denen, die nichts zu verlieren, wohl aber viel zu gewinnen haben und darum mit den Besitzenden gerne teilen möchten, eine immer breitere Grundlage zu gewinnen fortfährt; endlich das bei allen Nachdenkenden immer mehr überhandnehmende Gefühl einer Unsicherheit und Unbehaglichkeit, die mit steigender Ängstlichkeit wartet auf die Dinge, die da kommen sollen, - alles das zusammen genommen stellt uns an dieser </w:t>
      </w:r>
      <w:r>
        <w:lastRenderedPageBreak/>
        <w:t xml:space="preserve">Grenzscheide zweier Jahre ein ziemlich dunkles Rundgemälde der Zeit dar, und wir haben alle Ursache in das Hillersche Lied einzustimmen: </w:t>
      </w:r>
    </w:p>
    <w:p w14:paraId="3CF566F6" w14:textId="77777777" w:rsidR="00585241" w:rsidRDefault="00585241" w:rsidP="00585241">
      <w:pPr>
        <w:pStyle w:val="StandardWeb"/>
      </w:pPr>
      <w:r>
        <w:t xml:space="preserve">Jetzt ist böse Zeit, </w:t>
      </w:r>
      <w:r>
        <w:br/>
        <w:t xml:space="preserve">Und der Christ im Streit'. </w:t>
      </w:r>
    </w:p>
    <w:p w14:paraId="2D7BBE04" w14:textId="77777777" w:rsidR="00585241" w:rsidRDefault="00585241" w:rsidP="00585241">
      <w:pPr>
        <w:pStyle w:val="StandardWeb"/>
      </w:pPr>
      <w:r>
        <w:t xml:space="preserve">An Leuten, die der verzweifelt bösen Zeit raten und helfen wollen, fehlt es zwar in dieser Zeit keineswegs. Der Ratenden und Räte sind es vielmehr in unseren Staaten außerordentlich viele. Man hat für Alles Räte, Kanzleiräte, Regierungsräte, Rechnungsräte, Kirchenräte, Kriegsräte, Staatsräte, Geheimräte, und mehr als genug wird von ihnen beraten und geraten, geschrieben und gesandelt, normiert und reskribiert. Und wie viele andere, oft recht unberufene Ratgeber, die die Schäden der Zeit heilen zu können meinen, liegen ihnen in den Ohren, drängen sich ihnen auf, kläffen ihnen nach. Man kann ja kein Zeitungsblatt in die Hand nehmen, ohne dass man Rat über Rat für unsere kranke Zeit zu lesen bekäme. </w:t>
      </w:r>
    </w:p>
    <w:p w14:paraId="7F356056" w14:textId="77777777" w:rsidR="00585241" w:rsidRDefault="00585241" w:rsidP="00585241">
      <w:pPr>
        <w:pStyle w:val="StandardWeb"/>
      </w:pPr>
      <w:r>
        <w:t xml:space="preserve">Jeder glaubt zum Heilkünstler berufen zu sein, um an ihr wenigstens sein Glück noch versuchen zu können. Ja gerade wer zu Nichts mehr taugt, will noch an der todkranken Zeit zum Heilkünstler, zum Glücksritter werden, obgleich schon so viele Ärzte darüber zu Grunde gingen. Die Einsichtigen aber gestehen sich's im Stillen, dass schwer zu raten und noch schwerer zu helfen ist, und dass es wohl keine Zeit gegeben hat, wo der Menschenwitz und die menschliche Weisheit größere Veranlassung gehabt hätte, die Segel zu streichen, ihre Ohnmacht einzugestehen und Buße zu tun, als eben die unsrige. Aber wo wird in unseren Tagen eine derartige Sprache der Demut, der Beugung gehört? Wo hört man davon sprechen, dass es die Hand des HErrn ist, die also schwer auf uns lastet? Wo wird in die eigene Brust gegriffen, um da die Schuld zu suchen? Wo findet sich in unseren öffentlichen Zuständen eine Umkehr von dem verkehrten Wege, von den menschlichen Heilkünstlern, die sich aufgeworfen haben, denen man sich zinsbar gemacht, - zu dem großen allmächtigen Arzt, der in seinem Namensverzeichnis mit göttlichem Fug und Recht den Namen „Wunderrat“ führt, und der dem verzweifelt bösen Schaden unserer Zeit, wenn man Ihn beriefe in glaubensvoller Buße, ohne alle Widerrede gewachsen wäre? Hat Er Rat zu finden gewusst, das durch die List Satans ins tiefste Sündenverderben gestürzte Geschlecht Adams wieder zum göttlichen Ebenbilde zurückzuführen, hat Er Rat zu finden gewusst, um sein Volk Israel zu bewahren und zu leiten mitten unter der verderbten und mächtigen Heidenwelt, - hat Er sogar den Himmel zerrissen und ist hinabgefahren in die untersten Örter, um seine Erlösten als eine Siegesbeute dem Satan zu entreißen und heimzubringen, - hat Er da Rat zu finden gewusst: nun so wird auch jetzt noch sein Arm nicht verkürzt sein, die Quelle des Verderbens zu verstopfen, die geschlagenen Wunden zu heilen. Aber siehe da! man will nichts von Ihm, man spricht nicht von Ihm, man nimmt seinen Namen nicht in den Mund. Oder gibt es wohl auch seit Jahren irgend einen Regierungserlass, in dem sein Name genannt worden wäre? hört man auch irgend ein Bekenntnis von diesem unserm König und HErrn in einer Landtagsversammlung? Ist's nicht gerade, wie wenn wir Chinesen oder Muhamedaner wären? - und warum ist's so still von ihm? Er aber spricht: „Wer Mich verachtet, der verachtet den, der Mich gesandt hat“ (Luk. 10,16.), „Wer sich mein und meiner Worte schämet, des wird sich des Menschen Sohn auch schämen, wenn Er kommen wird in seiner Herrlichkeit und seines Vaters mit den heiligen Engeln“ (Luk. 9, 26. Mark. 8, 38.). Deswegen bleibt es beim alten Satz: </w:t>
      </w:r>
    </w:p>
    <w:p w14:paraId="3DBDCEFC" w14:textId="77777777" w:rsidR="00585241" w:rsidRDefault="00585241" w:rsidP="00585241">
      <w:pPr>
        <w:pStyle w:val="StandardWeb"/>
      </w:pPr>
      <w:r>
        <w:t xml:space="preserve">Verachtet man Gottes ein'gen Sohn, </w:t>
      </w:r>
      <w:r>
        <w:br/>
        <w:t xml:space="preserve">So ist es ja der verdiente Lohn, </w:t>
      </w:r>
      <w:r>
        <w:br/>
        <w:t xml:space="preserve">Dass man unter'm Fluche muss liegen bleiben; </w:t>
      </w:r>
      <w:r>
        <w:br/>
      </w:r>
      <w:r>
        <w:lastRenderedPageBreak/>
        <w:t xml:space="preserve">Denn denen nur, die an Jesum gläuben, </w:t>
      </w:r>
      <w:r>
        <w:br/>
        <w:t xml:space="preserve">Ist Heil bereit. </w:t>
      </w:r>
    </w:p>
    <w:p w14:paraId="35BA6A3F" w14:textId="77777777" w:rsidR="00585241" w:rsidRDefault="00585241" w:rsidP="00585241">
      <w:pPr>
        <w:pStyle w:val="berschrift2"/>
      </w:pPr>
      <w:r>
        <w:t>II.</w:t>
      </w:r>
    </w:p>
    <w:p w14:paraId="4B8ABE6A" w14:textId="77777777" w:rsidR="00585241" w:rsidRDefault="00585241" w:rsidP="00585241">
      <w:pPr>
        <w:pStyle w:val="StandardWeb"/>
      </w:pPr>
      <w:r>
        <w:t xml:space="preserve">Der zweite Name, den der Prophet dem ihm im Gesicht gezeigten Wunderkinde erteilt, ist: Kraft und Held, oder in Einen Namen vereinigt: „Starker Held, Kraftheld, Gottheld.“ Er will ihn damit nicht nur als denjenigen bezeichnen, der mit göttlicher Kraft in dem ihm vom Vater verordneten Kampf den Sieg erringen, Sünde, Welt, Tod, Teufel und Hölle in jenem Riesenkampfe bewältigen, sondern es auch am Ende dahin bringen werde, dass man alle seine Feinde zum Schemel seiner Füße liegen sieht. Dieser Beiname hat einen kriegerischen Ton, und schon deswegen muss er uns am Portal dieses Jahrs beim Blick auf die Kämpfe, die auf dem Gebiet des Glaubens und der Kirche entzündet sind, doppelt willkommen sein. </w:t>
      </w:r>
    </w:p>
    <w:p w14:paraId="24B7C5F2" w14:textId="77777777" w:rsidR="00585241" w:rsidRDefault="00585241" w:rsidP="00585241">
      <w:pPr>
        <w:pStyle w:val="StandardWeb"/>
      </w:pPr>
      <w:r>
        <w:t xml:space="preserve">Die Kirche unserer Tage bietet den gewiss sehr unerfreulichen Anblick eines in sich gespaltenen Heerlagers dar, in dessen Mitte ein heftiger und heißer Kampf sich entsponnen hat, von dem noch gar nicht abzusehen ist, wie er enden wird. Licht und Finsternis, Lüge und Wahrheit, Bibelglaube und Vernunftglaube, Christusbekenntnis und Christusleugnerei, Gottesanbetung und Menschenvergötterung stehen einander in Reih und Glied feindlich gegenüber, und kein Mensch weiß, ob und wie bald die innere Spaltung auch zu einer äußern durchreißt, ob und wie bald der Riss, der in der Glaubenswelt entstanden ist, zu Kämpfen und Reibungen fortschreitet, deren Ende und Charakter gar nicht abzusehen ist. An der Frechheit aber, mit der jetzt an den alten, ehrwürdigen Bekenntnissen der Christenheit und des Evangeliums gerüttelt wird, an der Gehässigkeit, mit der man alle diejenigen, die nicht auch mitschreien: „Groß ist die Diana der Epheser!“ (Ap. Gesch. 19,34) beurteilt und behandelt, an der Zuversichtlichkeit, an der Keckheit, mit der ohne Scheu antichristliche Ideen unter das Volk geworfen werden und mit der man sich für solche Ansichten auf die Massen beruft, an den Waffen des Hohns und des Spottes, mit denen das Hehrste und Heiligste, das die Christenheit hat, in den Kot heruntergezogen wird, kann man abnehmen, dass der Satan einen großen Zorn hat, und dass die Feinde der evangelischen Wahrheit gar nicht Willens sind, das Feld ohne Schwertstreich zu räumen, ja bereits von Siegeshoffnungen trunken sind. An der Säuberlichkeit aber, mit der man gegen das kirchenräuberische und kirchenschänderische Gesindel in unfern Tagen hie und da verfährt, an der feigen Bekenntnislosigkeit so vieler unter denjenigen, die die Verpflichtung hätten, unter einem ehebrecherischen Geschlecht vor den Riss zu treten, an der Geteiltheit in Glauben und Gesinnung bei denen, die sich noch zum Worte der Wahrheit halten, und bei denen es oft Mühe braucht, nur zehn oder zwanzig unter Einen Hut und zu Einem Entschlusse zu bringen: an all dem kann man abnehmen, dass der Zeug Israels in der Tat und Wahrheit in vielfacher Hinsicht schlecht bestellt, und die Hoffnung, dass uns der Sieg zufallen werde, eine nicht im mindesten gesicherte ist. Der HErr hat zwar überall Zeugen der Wahrheit erweckt, und wenn es einmal zur Entscheidung kommen und nur Eine Wahl gelassen werden wird, werden manche, die jetzt unentschieden hin und her schwanken, zu einer heilsamen Entschiedenheit geführt, und den Spruch Christi, um den sie gegenwärtig noch herumzuschleichen suchen, - den Spruch, „wer nicht für mich ist, der ist wider mich“ - tatsächlich in Übung zu bringen gezwungen werden. Im Ganzen aber genommen ist und bleibt die Heerde Christi eine kleine wehrlose Heerde, und das eben ist's, was ihre Feinde und Widersacher so frech und zuversichtlich und so siegesgewiss macht. Auf was soll da die Kirche Christi vertrauen? Auf die Fürsten und Gewaltigen, die der HErr ihr zu Schirmvögten verliehen hat? „Verlasset euch nicht auf Fürsten, sie sind Menschen, die können ja nicht helfen“ (Psalm 146, 3.). Oder soll die Kirche sich verlassen auf Dokumente und Siegel, auf beschworene Staatsverträge und Verfassungen, wenn diese etwa sagen: „die christlichen Kirchen sind anerkannte Religionsgesellschaften“? Ach wie leicht nimmt man es, </w:t>
      </w:r>
      <w:r>
        <w:lastRenderedPageBreak/>
        <w:t xml:space="preserve">wenn die Zeiten sich ändern, auch die Verfassung abzuändern oder wenigstens ihre Paragraphen umzudeuten oder, wie man es nennt, zeitgemäß auszulegen? Oder sollen wir vertrauen auf die gepriesene Toleranz des Zeitgeistes und auf die schöne Rede von Religions- und Gewissensfreiheit, welche die Freunde des Fortschritts im Munde führen? Man schützt diese Freiheit nur, so lange man sie für sich selbst in Anspruch nimmt. Die französische Revolution vor fünfzig Jahren, und erst neuerlich das Waadtland kann einem jeden darüber die Augen öffnen, wie tolerant der ungläubige Zeitgeist ist, wenn es an ihm wäre, an einem Bekenntnis der evangelischen Kirche Duldung zu üben. Nein, nein! bei den Fürstenthronen und bei den Pergamenten des Reichsarchivs und in den erlogenen Redensarten der radikalen Zeitblätter sind unsere Stützen nicht zu suchen. </w:t>
      </w:r>
    </w:p>
    <w:p w14:paraId="39319BCC" w14:textId="77777777" w:rsidR="00585241" w:rsidRDefault="00585241" w:rsidP="00585241">
      <w:pPr>
        <w:pStyle w:val="StandardWeb"/>
      </w:pPr>
      <w:r>
        <w:t xml:space="preserve">Wohin wollen wir denn mit unserm Vertrauen gehen? Allein zu dem Einen, der Gottheld heißt, - zu dem, der die Bürgschaft uns in die Hand gibt, dass Er es gewinnen werde; denn Er hat schon Alles überwunden, dort auf Golgatha, und nun lebet und herrschet Er. Wenn etwas wahr ist, so ist gewiss dieses wahr: Er wird's gewinnen. Ob wir's gewinnen werden, ist freilich eine andere Frage. So habens auch die Christen in den ersten drei Jahrhunderten nicht gewonnen: aber Er, unser Held, der gekreuzigte Jesus, welcher nach seiner Auferstehung durch den Dienst der Apostel einhergegangen ist, hat ohne Schwertstreich die vieltausendjährige griechische und römische Heidenwelt sich zu Füßen gelegt. Ebenso vor 300 Jahren, als das Wort unter den Fesseln des Papsttums lag, hat Christus es gewonnen und die Zwingherrschaft gebrochen. Und Er ist auch jetzt stark genug, es zu gewinnen; dafür haben wir das Ehrenwort des lebendigen Gottes, der da spricht: „Ich schwöre bei mir selbst, und ein Wort der Gerechtigkeit gehet aus meinem Munde: mir sollen sich alle Kniee beugen, und alle Zungen sollen bekennen, dass Ich der HErr bin“ (Jes. 45, 23. Phil. 2, lt.). Darum sind wir getrost: Unser HErr gewinnt's; er steht als der Letzte auf dem Plan, als das A und O, der Anfang und das Ende, der Erste und der Letzte (Offenb. Joh. 22,13.); denn er heißt Gottheld! </w:t>
      </w:r>
    </w:p>
    <w:p w14:paraId="3F32B481" w14:textId="77777777" w:rsidR="00585241" w:rsidRDefault="00585241" w:rsidP="00585241">
      <w:pPr>
        <w:pStyle w:val="berschrift2"/>
      </w:pPr>
      <w:r>
        <w:t>III.</w:t>
      </w:r>
    </w:p>
    <w:p w14:paraId="17439913" w14:textId="77777777" w:rsidR="00585241" w:rsidRDefault="00585241" w:rsidP="00585241">
      <w:pPr>
        <w:pStyle w:val="StandardWeb"/>
      </w:pPr>
      <w:r>
        <w:t xml:space="preserve">Der dritte Name des göttlichen Kindes, das der Prophet Preist, ist das schöne Wort: „Ewig-Vater.“ - Wie es von Alters her der höchste Ruhm der Könige war, Väter ihrer Völker, Versorger ihrer Untertanen genannt zu werden, und mit väterlicher Treue das Wohl derselben auf dem Herzen zu tragen, so sieht der Prophet auch an der Stirne des Königs, den er seinem Volke ankündigt, den hellen Namen: „Vater seines Volkes,“ glänzen, aber auch, weil sein Königreich von ewiger und unvergänglicher Dauer ist, zu der unerreichbaren Höhe: „Ewig-Vater“ hinaufgehoben. Und auch dieser Name, wann könnte er uns wohl willkommener, wann anbetungswürdiger sein, als eben beim Beginn eines neuen Jahres, wenn wir Umblick halten über uns und unsere Familien, über die Er ein solcher Vater sein will, wenn wir zurückblicken auf den Abschnitt der Vergangenheit, den wir unter seinem Walten wieder durchlebt haben? </w:t>
      </w:r>
    </w:p>
    <w:p w14:paraId="17542A13" w14:textId="77777777" w:rsidR="00585241" w:rsidRDefault="00585241" w:rsidP="00585241">
      <w:pPr>
        <w:pStyle w:val="StandardWeb"/>
      </w:pPr>
      <w:r>
        <w:t xml:space="preserve">Ein jeder Jahreswechsel bringt uns unsere Verwaisung und die fortschreitende Vereinsamung und die Lücken zum Bewusstsein, die durch den Tod in unseren Reihen und Häusern gemacht werden. Da sind Eltern, die den Tod ihrer Lieblinge, da sind Ehegatten, die den Hingang ihrer teuersten Lebensgefährten beklagen; da sind Kinder, die ihre Versorger, da sind Freunde und Verwandte, die ihre nahen Angehörigen verloren haben; und was ist das Grundgefühl bei Allen? es muss ein unnennbares Gefühl der Verwaisung sein. Mit was aber sollen wir dieses Gefühl uns erträglich machen? Sollen wir uns zerstreuen nach Welt Art? sollen wir dem trostlosen Rat Gehör geben: solche Wunden muss die Zeit heilen? oder sollen wir die Schicksalsmächte anklagen, die unser schönstes Erdenglück zerknickt haben? sollen wir denen folgen, die da sprechen: du musst dich eben dem allgemeinen Schicksal unterwerfen? Welch armselige Ratschläge! Das wäre noch viel schlimmer als dasjenige selbst, wofür wir </w:t>
      </w:r>
      <w:r>
        <w:lastRenderedPageBreak/>
        <w:t xml:space="preserve">Hilfe und Linderung suchen. Etwas ganz Anderes bietet uns der, der da heißt Ewig-Vater. Zu Ihm eilet! Wie Er einst zu seinen Jüngern gesprochen hat, so tritt er auch bei uns mit seinen Friedens- und Trostgründen hervor und spricht: „Ich will euch nicht Waisen lassen, Ich komme zu euch“ (Joh. 14, 18.). Er tritt heute mit heiligem Ernste belehrend zu diesem oder jenem unter uns und spricht: Diese Stützen, diese Lieblinge habe ich dir genommen, damit ich der einzige feste Halt deiner Seele werden könne. Er richtet auf in der Trauer für die Abgeschiedenen und spricht: Selig sind die Toten, die in dem HErrn sterben (Offenb. Joh. 14, 13.). Du aber eile und errette deine Seele; bedenke, dass auch deine Tage gezählt sind; eile darum, deinen Beruf und deine Erwählung fest zu machen, damit du nicht zu Schanden werdest am Tage seiner Zukunft. Und wenn wir ferner hineinblicken in die fortwährenden vielerlei Sorgen und Fragen des häuslichen Lebens, wo so mancher Stein uns im Wege liegt, den wir nicht wegräumen können: so tritt uns auch da der Ewig-Vater entgegen, dem wir Alles sagen, Alles klagen dürfen. Ja Er tritt ein für alle unsere Sorgen; auch unsere äußeren Bedürfnisse lassen Ihn nicht unbekümmert, wie Er einst nach der Auferstehung seine Jünger fragte: „Kinder, habt ihr nichts zu essen?“ (Joh. 21, 5.) und ihnen dann reichliche Nahrung wunderbar zukommen ließ. Er ist ein treuer Freund, dem auch die kleinste Sorge nicht gleichgültig ist, und zu dem wir mit jedem Gemütsbrast kommen dürfen, mit allen Fragen, die wir nicht lösen können, - und zwar ein Freund, der nicht müde wird, wie irdische Freunde, sondern zu dem wir alle Tage in jeder Stunde Zutritt haben. Er hat verborgene Gnadenkräfte, - allgenugsame Lebenskraft, - Rat und Hilfe genug für alle unsere Lagen; denn Er heißt Ewig-Vater. </w:t>
      </w:r>
    </w:p>
    <w:p w14:paraId="12DEC8E9" w14:textId="77777777" w:rsidR="00585241" w:rsidRDefault="00585241" w:rsidP="00585241">
      <w:pPr>
        <w:pStyle w:val="berschrift2"/>
      </w:pPr>
      <w:r>
        <w:t>IV.</w:t>
      </w:r>
    </w:p>
    <w:p w14:paraId="07CE5A5B" w14:textId="77777777" w:rsidR="00585241" w:rsidRDefault="00585241" w:rsidP="00585241">
      <w:pPr>
        <w:pStyle w:val="StandardWeb"/>
      </w:pPr>
      <w:r>
        <w:t xml:space="preserve">Der vierte Name, endlich, welchen das Kind in der Krippe zu Bethlehem vom Propheten erhält, ist „Friedefürst.“ Hiermit preist ihn der Prophet als den, der, nachdem er über Sünde, Tod und Hölle den Sieg gewonnen, ein ewiges Friedensreich aufrichten und darin als ewiger Hohepriester, als himmlischer Melchisedek, Gerechtigkeit und Frieden austeilen werde. </w:t>
      </w:r>
    </w:p>
    <w:p w14:paraId="126D0205" w14:textId="77777777" w:rsidR="00585241" w:rsidRDefault="00585241" w:rsidP="00585241">
      <w:pPr>
        <w:pStyle w:val="StandardWeb"/>
      </w:pPr>
      <w:r>
        <w:t xml:space="preserve">Ein heiliges Bedürfnis nach Frieden meldet sich bei uns an gerade am Scheidepunkte der Zeiten, ein Bedürfnis nach Frieden, welchen wir in uns selbst nicht finden. Die Flucht unserer Tage, die Hinfälligkeit alles Irdischen sagt uns, dass wir etwas Bleibendes, ein unvergängliches, wahres Gut haben müssen; und zugleich sagt uns der Rückblick auf unsere Versäumnisse, auf unsere Sünden, dass wir wirklich in uns von Natur keinen Frieden haben, und dass wir erst noch einen Friedensbalsam bedürfen, der die Wunden des Gewissens heilt, - jenen Frieden nämlich, von dem der Apostel sagt, dass er höher sei denn alle Vernunft (Phil. 4, 7.). O es ist etwas darum, Frieden zu haben in dieser friedelosen Zeit, - den Frieden, der durch nichts, durch keine Gewalt, soll von uns genommen werden. Wo aber ist dieser Friede zu finden? Ihr findet dieses Kleinod nirgends als bei dem HErrn selbst. Steiget hinab in die tiefsten Schachte der Erde, wo der Kleinodien so viele liegen; klopfet an die hohen Türen, an Paläste und Königsschlösser: diesen Frieden werdet ihr dort nicht finden. Suchet ihn in den Tiefen der Wissenschaft, auf den Höhen der Kunst und Poesie: sie können ihn euch auch nicht geben. Dieser Friede ist ein Monopol des ewigen Friedefürsten, der zwischen Gott und den Menschen Frieden gemacht hat, des Heilandes, der den Frieden errungen hat in heißem Streit, der mit seiner Siegesfahne über dem Grabe steht und zu seinen Jüngern spricht: „Den Frieden lasse ich euch, meinen Frieden gebe ich euch, nicht gebe ich euch wie die Welt gibt; euer Herz erschrecke- nicht und fürchte sich nicht“ (Joh. 14,27.) O Heil uns, dass wir diesen Friedefürsten anbeten, dass wir dieses Friedenszepter küssen dürfen. Er wolle seinen Frieden auch uns Allen schenken nach seiner überschwänglichen Gnade. </w:t>
      </w:r>
    </w:p>
    <w:p w14:paraId="7AF32CB0" w14:textId="77777777" w:rsidR="00585241" w:rsidRDefault="00585241" w:rsidP="00585241">
      <w:pPr>
        <w:pStyle w:val="StandardWeb"/>
      </w:pPr>
      <w:r>
        <w:lastRenderedPageBreak/>
        <w:t xml:space="preserve">Friede, ach Friede, ach göttlicher Friede! </w:t>
      </w:r>
      <w:r>
        <w:br/>
        <w:t xml:space="preserve">Vom Vater durch Christum im heiligen Geist, </w:t>
      </w:r>
      <w:r>
        <w:br/>
        <w:t>Welcher der Frommen Herz, Sinn und Gemüte</w:t>
      </w:r>
      <w:r>
        <w:br/>
        <w:t xml:space="preserve">In Christo zum ewigen Leben aufschleußt! </w:t>
      </w:r>
      <w:r>
        <w:br/>
        <w:t xml:space="preserve">Den sollen die gläubigen Seelen erlangen, </w:t>
      </w:r>
      <w:r>
        <w:br/>
        <w:t xml:space="preserve">Die alles verleugnen und Christo anhangen. </w:t>
      </w:r>
    </w:p>
    <w:p w14:paraId="5E0668F3" w14:textId="77777777" w:rsidR="00585241" w:rsidRDefault="00585241" w:rsidP="00585241">
      <w:pPr>
        <w:pStyle w:val="StandardWeb"/>
      </w:pPr>
      <w:r>
        <w:t xml:space="preserve">Amen. </w:t>
      </w:r>
    </w:p>
    <w:p w14:paraId="36F52CC9" w14:textId="77777777" w:rsidR="00585241" w:rsidRDefault="00585241" w:rsidP="00585241">
      <w:pPr>
        <w:pStyle w:val="berschrift1"/>
      </w:pPr>
      <w:r>
        <w:t>Hofacker, Wilhelm - Predigt am Neujahrsfest</w:t>
      </w:r>
    </w:p>
    <w:p w14:paraId="76C3F42E" w14:textId="77777777" w:rsidR="00585241" w:rsidRDefault="00585241" w:rsidP="00585241">
      <w:pPr>
        <w:pStyle w:val="StandardWeb"/>
      </w:pPr>
      <w:r>
        <w:t xml:space="preserve">von Diaconus Hofacker in Stuttgart. </w:t>
      </w:r>
    </w:p>
    <w:p w14:paraId="567B8EC2" w14:textId="77777777" w:rsidR="00585241" w:rsidRDefault="00585241" w:rsidP="00585241">
      <w:pPr>
        <w:pStyle w:val="StandardWeb"/>
      </w:pPr>
      <w:r>
        <w:t xml:space="preserve">Text: Psalm 90, 2. 3. </w:t>
      </w:r>
      <w:r>
        <w:br/>
        <w:t xml:space="preserve">Es ist eine alte, seit Jahrtausenden gangbare Sitte, den ersten Tag im Neuen Jahre zu einem Tage des Wünschens zu machen. Auf der einen Seite ist dies ein Zugeständnis unserer Ohnmacht und unseres Unvermögens, denn wir können unserem Nächsten das Beste, was er braucht und nötig hat, nur anwünschen, nicht aber geben und mitteilen; auf der andern Seite ist es ein Zeichen der Liebe, des Wohlwollens, der Anhänglichkeit. Wie das meiste Anfänglich- und Ursprünglich-Gute von der unreinen Menschenhand im Verlaufe der Zeit befleckt und entweiht wird, so ging es auch mit dieser Sitte. Sie wurde zur toten Form, zur eitlen Zeremonie, ja endlich gar zur faden, salzlosen Posse. Sie kann aber auch mit Ernst, mit Salbung, im Geist der Liebe und der Wahrheit, geübt und gehandhabt werden und dann behält sie ihren Wert und mit Fug behauptet sie fort und fort ihr Bürgerrecht auch unter denjenigen Christen, die den Ernst des Lebens gefasst haben. Ja, auch ich achte es als zum priesterlichen Rechte gehörig, das mir mein Amt verleiht in deiner Mitte, teure Gemeinde, dass ich dir zum neuen Jahre wünschen darf. Ich habe das auch bereits getan, indem ich dir einen himmlischen Friedensgruß entbot, voll Kraft und Lebensfülle, reich und unerschöpflich. Denn Größeres und Herrlicheres konnte ich dir zum neuen Jahre nichts mitbringen, als die Gnade unsers Herrn Jesu Christi, die Liebe Gottes des Vaters, die Gemeinschaft des heil. Geistes. Habt ihr das Licht von Oben in dieser dreifachen Strahlenbrechung, dann seid ihr geborgen auf eurem kommenden Lebenspfade; dürfet ihr schöpfen aus diesem dreifachen Heilsbrunnen, so wird euch nicht dürsten auch bei heißem Tagewerk, ja selbst in der Hitze innerer und äußerer Anfechtung. </w:t>
      </w:r>
    </w:p>
    <w:p w14:paraId="5D2080AA" w14:textId="77777777" w:rsidR="00585241" w:rsidRDefault="00585241" w:rsidP="00585241">
      <w:pPr>
        <w:pStyle w:val="StandardWeb"/>
      </w:pPr>
      <w:r>
        <w:t xml:space="preserve">Freilich auch mit den besten und wohlgemeintesten Wünschen ist es noch nicht getan; unsere Wünsche sollen zu Gebeten werden; dann erst erlangen sie ihren ächten Gehalt und ihre schönste Weihe. Würden unsere Neujahrswünsche mehr zu Gebeten, die wir vor den Thron der Gnade brächten, und in den Schoß der ewigen Liebe ausschütteten, ja dann wäre des Schwatzens weniger, und des Segens mehr, der Worte weniger, und der Kraft desto mehr, der Zungensünden weniger und der Geistesgaben mehr. Wie aber unsere Neujahrswünsche für uns und für Andere zu einem gesegneten Gebete werden können, dazu finden wir in unserem Neujahrstexte eine gute und schickliche Anleitung. </w:t>
      </w:r>
    </w:p>
    <w:p w14:paraId="42F4F1F1" w14:textId="77777777" w:rsidR="00585241" w:rsidRDefault="00585241" w:rsidP="00585241">
      <w:pPr>
        <w:pStyle w:val="StandardWeb"/>
      </w:pPr>
      <w:r>
        <w:t xml:space="preserve">Er steht aufgezeichnet im Psalm 90, 2.3. und lautet so: </w:t>
      </w:r>
    </w:p>
    <w:p w14:paraId="49F291E0" w14:textId="77777777" w:rsidR="00585241" w:rsidRDefault="00585241" w:rsidP="00585241">
      <w:pPr>
        <w:pStyle w:val="StandardWeb"/>
      </w:pPr>
      <w:r>
        <w:rPr>
          <w:rStyle w:val="Fett"/>
          <w:rFonts w:eastAsiaTheme="majorEastAsia"/>
        </w:rPr>
        <w:t>Herr Gott, Du bist unsere Zuflucht für und für. Ehe denn die Berge worden und die Erde und die Welt geschaffen worden, bist Du Gott von Ewigkeit zu Ewigkeit. Der Du die Menschen lässt sterben und sprichst: Kommet wieder. Menschenkinder. Denn tausend Jahre sind vor Dir wie der Tag, der gestern vergangen ist, und wie eine Nachtwache.</w:t>
      </w:r>
      <w:r>
        <w:t xml:space="preserve"> </w:t>
      </w:r>
    </w:p>
    <w:p w14:paraId="79D32AB8" w14:textId="77777777" w:rsidR="00585241" w:rsidRDefault="00585241" w:rsidP="00585241">
      <w:pPr>
        <w:pStyle w:val="StandardWeb"/>
      </w:pPr>
      <w:r>
        <w:lastRenderedPageBreak/>
        <w:t xml:space="preserve">Die Überschrift über dem Psalm, aus dem diese Textesworte entlehnt sind, lautet: Ein Gebet Mosis, des Mannes Gottes. Sie führen uns also weit zurück in das graue Altertum, über dreitausend Jahre hinauf von unserer Zeit an gerechnet. Schon um deswillen, noch mehr um seiner großartigen Erhabenheit willen, am meisten aber der kindlichen Einfalt wegen muss uns dieses Gebet ehrwürdig und willkommen sein. Denn eben durch die letztere Eigenschaft ist es so ganz dazu geeignet, auch nach langem, mehr als dreitausendjährigem Zwischenraum unsere, der spätgeborenen Enkel Gebete und Wünsche in sich aufzunehmen und in das Gewand der Worte des Mannes Gottes eingekleidet, zum Stuhl der ewigen Gnade emporzutragen. Jahrhunderte und Jahrtausende sind gekommen, und wieder gegangen; Geschlechter und Völker sind emporgetaucht auf dem Ocean der Zeit und wieder untergesunken nach der ihnen anberaumten Frist; dieses Gebet aber, aufbewahrt in der heiligen Urne des Psalmbuchs, ist, wie wenn es erst heute aus der Seele eines frommen Beters gequollen wäre, einfach, klar, innig, lebendig, tief und zart, und auch heute noch kräftig genug, unsere Andacht zu beleben, unseren Gebetsgeist zu wecken, und als ein heiliges Samenkorn in unsere Seelen niedergelegt, frisch auszuschlagen und neue, lebendige Geistesfrüchte zu bringen. Wir versammeln uns deswegen um dieses heilige Überbleibsel aus alter-grauer Zeit und machen zum Gegenstand unseres weiteren Nachdenkens: </w:t>
      </w:r>
    </w:p>
    <w:p w14:paraId="351AC7B6" w14:textId="77777777" w:rsidR="00585241" w:rsidRDefault="00585241" w:rsidP="00585241">
      <w:pPr>
        <w:pStyle w:val="StandardWeb"/>
      </w:pPr>
      <w:r>
        <w:t xml:space="preserve">Herr Gott, unsere Zuflucht für und für - dies das beste und inhaltsreichste Gebet, mit dem der Glaube das neue Jahr begrüßt. Wir lenken unsere Andacht </w:t>
      </w:r>
    </w:p>
    <w:p w14:paraId="5F6C5620" w14:textId="77777777" w:rsidR="00585241" w:rsidRDefault="00585241" w:rsidP="00585241">
      <w:pPr>
        <w:pStyle w:val="level1"/>
        <w:numPr>
          <w:ilvl w:val="0"/>
          <w:numId w:val="7"/>
        </w:numPr>
      </w:pPr>
      <w:r>
        <w:t>auf den Gott, an den sich der Glaube in diesem Gebete wendet;</w:t>
      </w:r>
    </w:p>
    <w:p w14:paraId="5A30EEA1" w14:textId="77777777" w:rsidR="00585241" w:rsidRDefault="00585241" w:rsidP="00585241">
      <w:pPr>
        <w:pStyle w:val="level1"/>
        <w:numPr>
          <w:ilvl w:val="0"/>
          <w:numId w:val="7"/>
        </w:numPr>
      </w:pPr>
      <w:r>
        <w:t>auf die Zuflucht, die er bei Ihm findet;</w:t>
      </w:r>
    </w:p>
    <w:p w14:paraId="223F6AA3" w14:textId="77777777" w:rsidR="00585241" w:rsidRDefault="00585241" w:rsidP="00585241">
      <w:pPr>
        <w:pStyle w:val="level1"/>
        <w:numPr>
          <w:ilvl w:val="0"/>
          <w:numId w:val="7"/>
        </w:numPr>
      </w:pPr>
      <w:r>
        <w:t>auf die Gesinnung, mit der er spricht: Du bist unsere Zuflucht für und für.</w:t>
      </w:r>
    </w:p>
    <w:p w14:paraId="75EAA203" w14:textId="77777777" w:rsidR="00585241" w:rsidRDefault="00585241" w:rsidP="00585241">
      <w:pPr>
        <w:pStyle w:val="berschrift2"/>
      </w:pPr>
      <w:r>
        <w:t>I.</w:t>
      </w:r>
    </w:p>
    <w:p w14:paraId="45565323" w14:textId="77777777" w:rsidR="00585241" w:rsidRDefault="00585241" w:rsidP="00585241">
      <w:pPr>
        <w:pStyle w:val="StandardWeb"/>
      </w:pPr>
      <w:r>
        <w:t xml:space="preserve">Kurz und bündig ist der Name, mit dem Moses in unserem Gebet Gott anredet. Mit edler Einfalt nennt er ihn kurzweg Herr Gott! Aber doch fühlt man es seiner Geistessprache an, wie viel sein Glaube in diese zwei kurzen Worte hineingelegt hat und wie tief er durchdrungen war von der Majestät und Erhabenheit dieses Herrn der Heerscharen, dieses Schöpfers und Königs von Himmel und Erde. Deswegen bricht er auch sogleich in die Worte aus: ehe denn die Berge und die Erde und die Welt geschaffen worden, bist Du Herr von Ewigkeit zu Ewigkeit. Es war dem Manne Gottes Bedürfnis, an der Stufenleiter der sichtbaren Schöpfung nach, und nach zum letzten Grund und Träger des Sichtbaren und Unsichtbaren emporzusteigen und von einer Marke des Zeitlichen und Veränderlichen zur andern bis zum fernsten Hintergrunde aller Dinge, bis zur unwandelbaren und unendlichen Ewigkeit Gottes zurückzugehen, bis er an den Stufen des Thrones angelangt sein würde, der über aller Welt und hinter aller Zeit aufgeschlagen, der Magnet aller Geister, die Lebensader alles Erschaffenen ist. </w:t>
      </w:r>
    </w:p>
    <w:p w14:paraId="1BC03DE8" w14:textId="77777777" w:rsidR="00585241" w:rsidRDefault="00585241" w:rsidP="00585241">
      <w:pPr>
        <w:pStyle w:val="StandardWeb"/>
      </w:pPr>
      <w:r>
        <w:t xml:space="preserve">Moses sieht die Berge der Wüste an, zu deren Füßen er damals mit seinem Volke pilgernd umherzog. Stark und gewaltig standen sie da vor seinem staunenden Blicke, diese königlichen Herrscher, ruhend auf unerschütterlichen Felsenthronen, ihre hohen Häupter mit den Wolkenkronen des Himmels umkränzt. Jahrtausende waren schon an ihnen vorübergegangen; sie aber waren weder geborsten noch verwittert; Geschlechter um Geschlechter hatten zu ihren Füßen gelebt und gewirkt, gekämpft und geendet, von denen auch keine einzige Spur mehr zurückgeblieben war, sie aber standen noch, ohne dass der Wogenschlag der Zeit sie auch nur benetzt und erreicht hätte. Sie sind deswegen dem Manne Gottes sprechende Denkmale des Dauernden, des Bleibenden, des Überlebenden. Aber auch sie sieht er dem Gesetz der Vergänglichkeit unterworfen; auch sie sind geworden in der Zeit, und werden </w:t>
      </w:r>
      <w:r>
        <w:lastRenderedPageBreak/>
        <w:t xml:space="preserve">wieder vergehen in der Zeit; auch sie werden einst fallen und von ihren steinernen Herrschersitzen herniederstürzen in das Grab der allgemeinen Hinfälligkeit. Darum dringt es ihn, hinwegzuschauen von ihnen zu einer noch höheren Höhe, zu Dem, der mit der Krone der Unvergänglichkeit auf dem Haupte, auf dem Stuhl des Himmels thronet und die Erde als Schemel zu seinen Füßen hat. Anbetend ruft er deswegen aus: ehe denn die Berge worden, bist Du Gott von Ewigkeit zu Ewigkeit. </w:t>
      </w:r>
    </w:p>
    <w:p w14:paraId="3913BF1B" w14:textId="77777777" w:rsidR="00585241" w:rsidRDefault="00585241" w:rsidP="00585241">
      <w:pPr>
        <w:pStyle w:val="StandardWeb"/>
      </w:pPr>
      <w:r>
        <w:t xml:space="preserve">Moses geht einen Schritt weiter. Er sieht die Erde an in ihrer immer wiederkehrenden Jugendschöne, sein Blick labt sich an ihrer sich gleichbleibenden Erneuerungskraft. Wie viele Stürme brausten schon über sie hin, wie viele verheerende Orkane haben sie schon durchzogen, wie viele Wasserwogen sie überflutet, wie viele Erdbeben sie erschüttert, wie viele Menschenkinder sie verwüstet und wie viele Kriegshorden mit Wehklagen und Todesschrecken sie angefüllt, und doch steht sie noch da in dem unvergänglichen Brautschmuck, den Gott ihr verliehen, und verjüngt sich noch alljährlich mit dem neuen Herrlichkeits-Gewande, das die allmächtige Schöpferhand ihr gewoben. Sie ist ihm Bild und Spiegel einer ewigen Jugend. Aber doch weiß er, dass auch sie einst wie ein Kleid veralten, und ihren Blätter- und Blütenreichtum abschütteln wird wie ein Baum, den der Sturm gebrochen. Sein Geist schwingt sich deshalb hinweg über ihre Täler und Triften, über ihre Bäche und Flüsse, über ihre Wunder und Lieblichkeiten zu dem Gott, der das ewige Leben in sich selber trägt, und darum auch allein ewiges Leben geben kann Denen, die im Verblichen und Verwelken der irdischen Natur einen ewigen Gnaden- und Kindesstand gewinnen möchten. Er ruft aus: ehe denn die Erde geschaffen worden, bist Du Gott von Ewigkeit zu Ewigkeit. </w:t>
      </w:r>
    </w:p>
    <w:p w14:paraId="45972FC5" w14:textId="77777777" w:rsidR="00585241" w:rsidRDefault="00585241" w:rsidP="00585241">
      <w:pPr>
        <w:pStyle w:val="StandardWeb"/>
      </w:pPr>
      <w:r>
        <w:t xml:space="preserve">Moses erhebt sich zur letzten Sprosse der Himmelsleiter, die ein Menschenkind ersteigen kann. Er erhebt seinen staunenden Blick zu den Sternen Gottes, die in schweigender Nacht als ein funkelndes Lichterheer ihre weiten Bahnen dahinziehen. Sie scheinen nur Lampen zu sein in den Regionen des Himmels, nur Lichtfunken, ausgesprüht von dem Lebensherde Dessen, der das Licht der Ewigkeiten selber ist; - aber sie sind mehr, sie sind Welten, und Sonnen, in deren Gewimmel der kleine Mensch verschwindet wie ein Stäublein in der Luft, wie ein Tropfen in dem weiten Seebecken des Meeres. Er weiß, schon seit Jahrtausenden flammen sie herab auf die niedrige Erde; ihr Feuer ist nicht verglommen, ihre Glut nicht verkohlt, alle Veränderungen der Sichtbarkeit sind, ohne sie zu berühren, nur wie duftige Wolken unter ihnen hingezogen; sie sind ihm das höchste Bild des Beständigen, des Festen, des Unverrücklichen. Aber der Geist sagt ihm, dass auch ihre Zeit und Stunde kommen werde, eine Zeit, wo diese Riesenlichter verlöschen, diese Riesenkörper zerschellen werden, wo 'das' Alte vergeht und Alles neu wird; und darum schwingt auch über sie sein Glaube sich hinweg wie ein Adler, und sein Geist, angelangt bei Dem, der jene flammenden Welten durch Sein allmächtiges Wort aus dem Nichts gezogen, und wie blitzende Perlen in den Königsmantel Seiner Herrlichkeit gestickt hat, ruft anbetungsvoll aus: ehe denn die Welt geschaffen worden, bist Du Gott von Ewigkeit zu Ewigkeit. Nur bei Ihm, dem Nichtgewordenen, dem Unwandelbaren findet er Frieden; nur in Ihm kann sein Herz sich beruhigen; nur auf dem Felsen Seiner Ewigkeit rasten. </w:t>
      </w:r>
    </w:p>
    <w:p w14:paraId="541084E9" w14:textId="77777777" w:rsidR="00585241" w:rsidRDefault="00585241" w:rsidP="00585241">
      <w:pPr>
        <w:pStyle w:val="StandardWeb"/>
      </w:pPr>
      <w:r>
        <w:t xml:space="preserve">Und saget an, meine Freunde, geht es nicht auch uns so? Wenn die Flucht unserer Tage, wenn das Verwelken und Verblühen alles dessen, was die Zeit geboren, wenn der Kreislauf der Jahre so mächtig uns an unsere eigene Vergänglichkeit mahnt, können wir da mit unserem nach Frieden sich sehnenden Geiste wo anders zur Ruhe kommen als bei Dem, der ehe die Berge und die Erde und die Welt geschaffen worden, von Ewigkeit zu Ewigkeit derselbe ist? Ich weiß zwar wohl, dass manche das Leben mitten im Reich der Vergänglichkeit nicht so hoch und wichtig nehmen; mag der Boden, auf dem sie stehen, fester Gottesgrund oder aber </w:t>
      </w:r>
      <w:r>
        <w:lastRenderedPageBreak/>
        <w:t xml:space="preserve">nur eine dünne Eisrinde sein, die früher oder später einzubrechen droht; mag das Schifflein, auf dem sie steuern, fest und haltbar sein und den rechten Steuermann an Bord haben, oder aber morsch und zermürbt und leck, ein Spiel der Fluten zu werden drohen, das gilt ihnen gleichviel; wenn nur die Gegenwart ihnen ihre Kränze bietet, für die Zukunft lassen sie den lieben Himmel oder den blinden Zufall sorgen. Deswegen haben sie auch kein Ohr für den ernsten Glockenschlag der Zeit; stumpf oder leichtsinnig schreiten sie von einem Jahr zum andern herüber, und das Höchste, was sie von einem Jahreswechsel zu erzählen wissen, ist: wir haben uns doch einen vergnügten Abend und eine lustige Nacht gemacht! O armes, verblendetes Volk, wie lange willst du nicht weise werden zur Seligkeit! Du bist auf einem beständigen Todesgang begriffen; dir selbst gibst du in ununterbrochener Reihe das Grabgeleite; die Schaufel, die auch dich in den Schoß der Erde bettet, ist schon gezimmert, und du willst die Augen zudrücken gegen den Ernst des Lebens, der auf jedem Schritt und Tritt dir entgegenkommt? du willst vom Schaum der Vergänglichkeit schlürfen, wie wenn keine Lebensquelle flöße, die himmlisches Wasser gibt? du willst, statt tief zu graben, und den Turm deines Glücks auf den Fels der Ewigkeit zu gründen, ein Kartenhaus niedlich dir zusammenfügen, das jeder Windstoß dir zusammenweht, jeder Gesundheitswechsel unbrauchbar zu machen droht? Eins ist Not! Du musst einen Gott haben, der da bleibt, und einen Herrn kennen, Der, wenn auch die Berge wanken und die Erde erbebet, und die Sterne vom Himmel fallen, mit Allmachtsarmen dich umfasst und über die Strömungen der Zeit an die Brust Seiner unwandelbaren Treue dich emporhebt. Dann nur wirst du, gleichweit entfernt vom Stumpfsinn wie vom Leichtsinn der Welt, mit ruhig-heiterem und gläubig-mutigem Blicke Jahre kommen und Jahre scheiden sehen, und getrost den Gott des Lebens und der Herrlichkeit beim Saum Seines Lichtgewandes fassen, zu Dem ein Moses gebetet hat: Herr Gott, Du bist unsere Zuflucht für und für. </w:t>
      </w:r>
    </w:p>
    <w:p w14:paraId="18C7D183" w14:textId="77777777" w:rsidR="00585241" w:rsidRDefault="00585241" w:rsidP="00585241">
      <w:pPr>
        <w:pStyle w:val="StandardWeb"/>
      </w:pPr>
      <w:r>
        <w:t xml:space="preserve">Jedoch - und das ist nicht zu vergessen - nicht bloß als der Ewige und Unwandelbare stand Gott, der Herr, vor der Seele Seines Knechtes Moses. Nicht in einer über alles Irdische erhabenen unzugänglichen Höhe däuchte Er ihm zu thronen, so dass er sich gefürchtet hätte, vertrauensvoll zu Ihm emporzuschauen und kindlich sein Gebet zu Ihm emporzusenden. Nein! er hatte in Ihm den Allezeit-Nahen, den Herablassenden, den Huldreichen kennen gelernt, wie ihm denn nach dem Zeugnis der heil. Schrift die große Auszeichnung zu Teil wurde, dass der Herr mit ihm redete wie ein Bruder mit seinem Nächsten. Deswegen betet auch Moses in unserem Texte zu Gott: Der Du die Menschen lässt sterben und sprichst: Kommet wieder, ihr Menschenkinder. Er verehrte also in seinem Herrn keinen stummen Gott, der Sich in die Verborgenheit zurückzieht, sondern einen redenden, der Sich offenbart; er erkannte in Ihm nicht einen herzlos waltenden Herrscher, der Seine Geschöpfe zermalmt, wie ein Töpfer seine Töpfe zerschmeißt, sondern einen Vater, der da ruft: Kommet wieder, ihr Menschenkinder. Fand er ja doch selber, als der Herr an ihm vorüberwandelte und Seine Herrlichkeit ihm offenbarte für Alles, was er sah und hörte, und empfand und schmeckte, keine anderen Worte als: Herr Herr Gott, barmherzig, gnädig und geduldig und von großer Gnade und Treue! So hatte er Sich ihm kund getan in tausenderlei Proben und Erfahrungen; so Sich ihm schon zu erkennen gegeben in Midian beim brennenden Busch; so in Ägypten in den Verlegenheiten mit Pharao; so an den Ufern des roten Meeres, als kein Ausgang aus der Dunkelheit mehr sich zeigen wollte; so in der Wüste selbst, als Aufruhr und Zwietracht, als Hunger und Durst, als Schlangen und verheerende Seuchen ihren Todesrachen gegen ihn aufsperrten. Überall und allenthalben hatte er Ihn erprobt als den Treuen, als den Wahrhaftigen, als den Helfer und Berater, und gestützt auf solche Tatbeweise Seiner herrlichen Macht konnte er vertrauensvoll ihm zurufen: Herr Gott, Du bist unsere Zuflucht für und für! </w:t>
      </w:r>
    </w:p>
    <w:p w14:paraId="44BD5386" w14:textId="77777777" w:rsidR="00585241" w:rsidRDefault="00585241" w:rsidP="00585241">
      <w:pPr>
        <w:pStyle w:val="StandardWeb"/>
      </w:pPr>
      <w:r>
        <w:lastRenderedPageBreak/>
        <w:t xml:space="preserve">Wenn nun aber schon ein Moses dies konnte, meine Lieben, wenn er also im Geiste der Kindschaft mit dem Herrn, seinem Gott reden durfte, obgleich die Donner Sinais noch in seinen Ohren wiederhallten, wo die Schrecken der ewigen Majestät ihn niederwarfen: wahrlich so haben wir noch vielmehr einen freien und offenen Zugang zu dem Gott der Gnade und dem Vater der Barmherzigkeit, der in Christo Jesu uns nahe geworden, die Schrecken Seiner Majestät abgelegt, in unser eigenes Fleisch und Blut Sich gehüllt hat, aus dem unnahbaren Heiligtum Seiner ewigen Herrlichkeit in dem Sohne der Liebe heraustrat, und die Strahlen Seiner Klarheit durch den Schleier der Menschheit Christi gemildert hat. Nun haben wir in Christo und durch Christum einen Gott, der menschlich mit uns redet, einen Gott, der Wohnung bei uns macht in den Hütten des irdischen Prüfungsstandes, einen Gott, der uns tröstet wie einen seine Mutter tröstet, einen Gott, der bei uns bleibt alle Tage bis an der Welt Ende. O wie trostreich und ermunternd ist es doch, an der Hand und unter dem Schirm und Schild eines solchen Gottes herüberzuwandeln von einem Zeitabschnitte zum andern und mit vertrauensvollem Glauben zu ihm sprechen zu können: Er ist meine Zuflucht für und für; wie ich Ihn erprobt habe als den Gott voll Liebe und erbarmungsreicher Huld auf meinen bisherigen Lebenswegen, so werde ich Ihn erproben auf meiner künftigen Bahn; wie Ei: mir bisher reichlich meine Sünden vergeben und mich getragen hat mit Langmut und Geduld, so bin ichs gewiss, dass Er auch künftig Seine Gnadenhand mir nicht entziehen und mich tragen und halten wird bis ins Alter und bis ich grau werde; wie Er mich bisher mit seinen Augen geleitet und wunderbar geführt, und alle Dinge mir zum Besten dienen ließ, so darf auch fernerhin kein Haar mir gekrümmt, kein Schaden mir zugefügt, kein Verlust mir aufgebürdet werden ohne Seinen heiligen Willen und Seine väterliche Zulassung; ja wie Er bisher mich getröstet in aller meiner Trübsal, erquickt in allen meinen Kümmernissen, bewahrt in so mancher Versuchung, aufgerichtet von so manchem leichteren und schwereren Fall; so wird Er den Reichtum Seiner Barmherzigkeit abermals an mir offenbaren: denn ich weiß gewiss, dass mich weder Hohes noch Tiefes, weder Gegenwärtiges noch Zukünftiges, weder Tod noch Leben scheiden kann von Seiner Liebe, die in Christo Jesu ist, meinem Herrn. </w:t>
      </w:r>
    </w:p>
    <w:p w14:paraId="2E3A19B7" w14:textId="77777777" w:rsidR="00585241" w:rsidRDefault="00585241" w:rsidP="00585241">
      <w:pPr>
        <w:pStyle w:val="StandardWeb"/>
      </w:pPr>
      <w:r>
        <w:t xml:space="preserve">An einen solchen Gott wendet sich der Glaube im Gebet am Anfange eines neuen Jahres; das ist die Sprache der Zuversicht, mit der ein Kind Gottes aufwärts schauen darf. Und ein liebender Vater blickt herab; an Treue und Liebe geht Ihm nichts ab, bis sie zusammenkommen. Ja eine Stimme fällt aus den Wolken, die da bekräftigenden Wiederhall bildet und ruft: „es sollen wohl Berge weichen und Hügel hinfallen, aber meine Gnade soll nicht weichen und der Bund meines Friedens soll nicht hinfallen, spricht der Herr, dein Erbarmer.“ </w:t>
      </w:r>
    </w:p>
    <w:p w14:paraId="05F959C0" w14:textId="77777777" w:rsidR="00585241" w:rsidRDefault="00585241" w:rsidP="00585241">
      <w:pPr>
        <w:pStyle w:val="berschrift2"/>
      </w:pPr>
      <w:r>
        <w:t>II.</w:t>
      </w:r>
    </w:p>
    <w:p w14:paraId="49F4CD2D" w14:textId="77777777" w:rsidR="00585241" w:rsidRDefault="00585241" w:rsidP="00585241">
      <w:pPr>
        <w:pStyle w:val="StandardWeb"/>
      </w:pPr>
      <w:r>
        <w:t xml:space="preserve">Es ist der Ewige und Erhabene, aber zugleich auch gnadenreich Nahe, der Seine Hand aus den Wolken uns entgegenstreckt, und auch zu diesem neuen Jahre den Gruß Seiner Freundlichkeit uns entbietet. Und welch eine kostbare Segensfrucht sollen wir in Seiner Gemeinschaft pflücken, welch einen reichen Himmelsgewinn aus Seiner Hand dahinnehmen! Moses sagt uns abermals viel mit einem kurzen Wort. Zuflucht verheißt er uns bei Ihm; Du bist unsere Zuflucht für und für, spricht er. Es gibt wohl kein Wort, das so sehr unsere Armut, unsere Schwäche, unsere Hilfsbedürftigkeit ausdrückte, als eben dieses Wort. Wir bedürfen alle eine Zuflucht, einen Bergungsort. Wie ein Schiff, das vom Sturm und Wind gejagt, auf unwirtlichen Wasserfeldern zwischen Felsen und Klippen umhergeschleudert, eine Bucht oder einen Hafen zu gewinnen sucht, wo es Schutz und Zuflucht findet, so bedürfen auch wir, so lange wir auf dem unsicheren Meere der Zeitlichkeit steuern, eine Zuflucht, in die wir friedsam uns bergen und zurückziehen können. Wie ein Hirsch, den die Hunde verfolgen und die Jäger bedrängen, in das finsterste Waldesdickicht sich stürzt, um da nur einige Rast und </w:t>
      </w:r>
      <w:r>
        <w:lastRenderedPageBreak/>
        <w:t xml:space="preserve">Erholung zu finden, so bedürfen wir, so lange die Meute der Sünden und der Scharfschütze des Todes uns auf den Fersen ist, eine Zuflucht, wo wir vor ihrer Verfolgung gesichert sind. Wie ein verwaistes Kind, das draußen in der Fremde unter herzlosen und kalten Menschen von Ort zu Ort herumgestoßen wird, endlich eine Rettungsherberge zu erreichen sucht, wo es sich heimisch und wohl fühlt, so brauchen wir, so lange wir im Fremdlingsstand der Kinder Gottes hienieden uns befinden, eine Zuflucht, wo Vaterarme sich nach uns ausbreiten, und Mutterliebe sich unserer annimmt. Ein Mensch, der gar keine Zufluchtsstätte hienieden hätte, der einsam und verlassen, verstoßen und verwaist, in der weiten Welt dastände, ohne zu wissen, wo aus und wo ein, ein solcher Mensch würde der unglücklichste von Allen sein; Kummer und Elend wäre sein tägliches Brot, Verzweiflung sein Ende. Diese Unglückliche aber sind wir, meine Lieben, wenn wir die Zufluchtsstätte nicht kennen, die Moses uns anpreist. Da stehen wir, wie Verschlagene, auf dem Felsenriffe der Erde im weiten brandenden Ocean der Zeit. Es weht uns an die scharfe Luft einer rauen Wirklichkeit; Kampf, Mühsal, Arbeit ist unser Loos; und in uns ist nichts als Furcht, Schwachheit und Unvermögen; denn das Gift der Sünde hat uns krank und siech gemacht, und mit Schuld und Verdammnis belastet sehen wir dem Tode entgegen. Wohin wollen wir denn nun, wenn das Leben mit seinen heiligen Anforderungen auf uns zuschreitet, und die große Pflichtenrolle vor uns entfaltet, die zu unserem Berufe, zu unserem Tagewerke, zu unserem Wirkungskreise gehören und in uns ist nichts denn Untüchtigkeit und Ungeschicklichkeit, Unlust und Trägheit, wohin wollen wir, wenn wir Den nicht kennen, der allein die Schwachen stark und die Trägen rüstig macht? Wohin wollen wir denn, wenn einmal die Wiegenlieder der Eigenliebe verstummen, und das eingeschläferte Gewissen wieder aufwacht, und der innere Richter uns vor seinen Gerichtsstuhl fordert und die Pfeile des Gesetzes uns treffen, und der Herr selbst über uns den Stab Seiner Gerechtigkeit bricht, wohin wollen wir dann, wenn wir Den nicht kennen, der als der einzige Bürge ins Mittel getreten und den Fluch auf sich genommen, und unsere Schulden bezahlt und eine ewige Erlösung gestiftet hat? Wohin wollen wir denn, wenn eine schmale Leidensstraße uns aufbehalten bleibt und die Gassen der Anfechtung, durch die wir wandeln müssen, immer enger werden, so dass selbst das Himmelslicht der Hoffnung nur mit einem schmalen Streifen in unsere Tiefe fällt, wohin wollen wir denn, wenn wir Den nicht kennen, der unser Herz allein mutig und getrost, und unseren Mund frohlocken machen kann: der Herr ist mein Licht, vor wem sollte ich mich fürchten? Der Herr ist meines Lebens Kraft, wovor sollte mir grauen? Wohin wollen wir denn endlich, wenn uns mitten im Tode anficht der Hölle Rachen, und wir hören die Donner des Gerichts rollen und sehen die Flammen des Abgrunds zucken und der Ruf ergeht an uns: Tritt hervor vor den Herrn und tue Rechnung von deinem Haushalt - wohin wollen wir dann, wenn wir Den nicht kennen, der allein mit dem Arm Seiner Gerechtigkeit der Hölle Rachen zu verstopfen, allein mit Seinem Blute jene Flammen zu löschen, allein mit Seinem Verdienste jene Gewitterwolken in das freundliche Abendrot einer himmlischen Gnadensonne zu verwandeln vermag? Wo ist in allen diesen Fällen die einzig genügende Zuflucht, die einzig sichere Bergung? Das bist Du, antworten wir mit Luther, das bist Du, Herr alleine; Heiliger Herr Gott, Heiliger starker Gott, Heiliger barmherziger Heiland, Du ewiger Gott, lass uns nicht entfallen von des rechten Glaubens Trost! Erbarm Dich unser! </w:t>
      </w:r>
    </w:p>
    <w:p w14:paraId="4F701A8D" w14:textId="77777777" w:rsidR="00585241" w:rsidRDefault="00585241" w:rsidP="00585241">
      <w:pPr>
        <w:pStyle w:val="StandardWeb"/>
      </w:pPr>
      <w:r>
        <w:t xml:space="preserve">Der Name des Herrn ist ein festes Schloss, der Gerechte läuft dahin und wird beschirmet; das ist unser Trost und unsere Zuversicht. So lange wir hienieden wallen, gibts Widersacher für uns von Innen und von Außen, Feinde in der Sichtbarkeit und in der Unsichtbarkeit, Kämpfe im Geistlichen und im Leiblichen. Auch das neue Jahr wird seine Aufgaben, seine Glaubensproben, seine Versuchungsstunden mit sich bringen. Wir werden nicht stets auf Rosen wandeln, sondern auch des Tages Last und Hitze tragen müssen. Aber nur getrost, meine Lieben! der Rückzug ist uns ja nicht abgeschnitten aus dem Blachfeld des Kampfes und der Widerwärtigkeit, in das feste Schloss, in welchem das Volk des Herrn sich sicher </w:t>
      </w:r>
      <w:r>
        <w:lastRenderedPageBreak/>
        <w:t xml:space="preserve">lagert. Hier bei dem Schirmvogt Israels finden wir alles, was uns Not tut, und unsere Seele getrost und freudig machen kann. Hier finden sich Vorratskammern, gefüllt mit Speise und Trank für Leib und Seele; Millionen von Menschenkindern haben aus ihnen ihre Bedürfnisse geholt, und die Vorräte haben noch niemals abgenommen; kommet und füllet eure Glaubenshände! lautet die Verheißung. Hier findet sich ein Brünnlein des Heils, das durch die himmlischen Röhren des Worts und der heil. Sakramente das Wasser des Lebens strömt, und alle Durstigen mit der freundlichen Inschrift zum Schöpfen ladet: wen da dürstet, der komme und trinke umsonst! Hier findet sich ein Zeughaus, in welchem die Waffenrüstung des Glaubens zu bekommen ist und ein Harnisch zu Schutz und Trutz und die Herolde rufen: kommet und bewehret euch zum geistlichen Streit! Hier findet sich auch ein Krankenhaus für die verwundeten und blöden Gewissen, wo sie himmlische Pflege und kostbare Arzneien erlangen zur Genesung des Geistes. Ein treuer Arzt geht aus und ein, der fleißig nach ihnen sieht, in aller ihrer Schwachheit, und freundlich mit ihnen redet in allen ihren Kümmernissen, der die Schwermütigen tröstet, die Traurigen erheitert, die Müden wieder aufrichtet. Auch Türme und Zinnen der Verheißung finden sich in jenem festen Schloss, auf welche man steigen und von wo aus man hinüberblicken kann nach den Bergen der Freiheit und Erlösung. Ja endlich wenn die Kampf- und Wartezeit vorüber ist, und der Herr die Gefangenen Zions aus dem Belagerungsstande der Welt auszuführen entschlossen ist, dann gehts zwar vorerst hinab in die Tiefe, durch allerhand finstere und schauerliche Gemächer; ein unterirdischer Gang nimmt uns auf, wo Todesluft uns anweht und Leichengeruch gegen uns schlägt. Aber eine sichere Hand leitet uns; ein freundliches Licht umstrahlt uns und haben wir ihn durchlaufen den Gang des Todes, - draußen sind wir auf den lichten Höhen seliger Unsterblichkeit, entrückt allen unseren Feinden, entrissen allen ihren Anfechtungen, erhoben über den trüben Dunstkreis des Tals der Tränenschatten, Lebensluft atmend und frei uns ergehend im Sonnenschein einer himmlischen Welt. </w:t>
      </w:r>
    </w:p>
    <w:p w14:paraId="1AB77FF2" w14:textId="77777777" w:rsidR="00585241" w:rsidRDefault="00585241" w:rsidP="00585241">
      <w:pPr>
        <w:pStyle w:val="StandardWeb"/>
      </w:pPr>
      <w:r>
        <w:t xml:space="preserve">Aller Jammer ist vorbei! Alles jauchzt verklärt und neu, in Ewigkeit! Eine solche Zufluchtsstätte ist heute uns angeboten. Gastlich tut sich ihre Pforte auf und die Wächter auf der Zinne rufen: ziehet ein zu den Toren dieser Stadt Gottes hienieden! Und von denen, die drinnen wohnen, und bereits in ihren Mauern sichere Bergung gefunden haben, tönt das einladende Schutz- und Trutzlied zu uns herüber: Eine feste Burg ist unser Gott, eine gute Wehr und Waffe; und in uns selbst ruft eine heil. Gottesstimme: lasst uns hier Hütten bauen; hier ist gut wohnen. Dieser Gott sei unser Gott, Sein heiliger Name sei und bleibe unsere Friedensburg; selbst der Tod soll Ihn und uns nicht scheiden. </w:t>
      </w:r>
    </w:p>
    <w:p w14:paraId="0CB42FE6" w14:textId="77777777" w:rsidR="00585241" w:rsidRDefault="00585241" w:rsidP="00585241">
      <w:pPr>
        <w:pStyle w:val="berschrift2"/>
      </w:pPr>
      <w:r>
        <w:t>III.</w:t>
      </w:r>
    </w:p>
    <w:p w14:paraId="779E3AE1" w14:textId="77777777" w:rsidR="00585241" w:rsidRDefault="00585241" w:rsidP="00585241">
      <w:pPr>
        <w:pStyle w:val="StandardWeb"/>
      </w:pPr>
      <w:r>
        <w:t xml:space="preserve">Mit welcher Gesinnung aber sollen wir denn diesen Bergungsort zu gewinnen suchen, um in Wahrheit sprechen zu können: Herr Gott, Du bist unsere Zuflucht für und für? Bei Moses war es keine auswendig gelernte Formel, keine angenommene Manier, kein toter kalter Gedächtniskram, der ihn also sprechen hieß; dieses Bekenntnis war sein innerstes Leben, seine tiefste Erfahrung, seine freieste Tat, sein kräftigster Entschluss. In diesen Worten lag die Huldigung, die er dem ewigen Könige, dem Unsichtbaren und allein Weisen in unbedingter Herzenshingabe und rückhaltlosem Kindesgehorsam darbrachte. Du bist's, so jauchzte er seinem Gott entgegen; Du bist's und sonst Keiner! Hinweg deswegen, wollte er sagen, mit allen andern Götzen, sichtbaren oder unsichtbaren; hinweg mit allem vergänglichen Trost, der ja doch nicht tröstet; hinweg mit allen andern Stützen und Krücken, die ja doch nicht tragen; hinweg mit jedem andern Verlass, der ja doch nicht bleibt! Du bist unsere Zuflucht für und für; nur Dich haben wir erwählt, nur Dir uns ergeben, nur unter Deinen Zepter uns gebeugt; Du allein bist und bleibst unsere Burg, unser Fels, unser Hort, unsere Zuflucht, sonst </w:t>
      </w:r>
      <w:r>
        <w:lastRenderedPageBreak/>
        <w:t xml:space="preserve">Niemand! Das war die Sprache eines Moses; und wollen wir die Nachfolger seines Glaubens sein, so muss dies auch das Bekenntnis unseres Herzens werden. </w:t>
      </w:r>
    </w:p>
    <w:p w14:paraId="0C45D003" w14:textId="77777777" w:rsidR="00585241" w:rsidRDefault="00585241" w:rsidP="00585241">
      <w:pPr>
        <w:pStyle w:val="StandardWeb"/>
      </w:pPr>
      <w:r>
        <w:t xml:space="preserve">Die falschen Götzen macht zu Spott! </w:t>
      </w:r>
      <w:r>
        <w:br/>
        <w:t xml:space="preserve">Der Herr ist Gott, der Herr ist Gott! </w:t>
      </w:r>
      <w:r>
        <w:br/>
        <w:t xml:space="preserve">Gebt unserem Gott die Ehre! </w:t>
      </w:r>
    </w:p>
    <w:p w14:paraId="6D49C9BF" w14:textId="77777777" w:rsidR="00585241" w:rsidRDefault="00585241" w:rsidP="00585241">
      <w:pPr>
        <w:pStyle w:val="StandardWeb"/>
      </w:pPr>
      <w:r>
        <w:t xml:space="preserve">So lautet das Losungswort für die, die in diesem Jahre den Herrn im Innern und Äußern als ihre Zuflucht erproben und erfahren wollen. Hinweg deswegen mit jenem Götzendienst, der den Mammon oder die Ehre bei Menschen oder die Lust der Welt auf den Thron erhebt und vor diesen Baals- und Astartesbildern die Kniee beugt! Hinweg mit jener Lauheit und Halbheit, die auf beiden Seiten hinkt und Gott nicht gibt, was Gottes ist; hinweg mit jenem Vertrauen auf eigene Kraft und Weisheit, auf eigenes Verdienst und Unternehmen, welches auf freventliche Weise die Ehre dessen schmälert, den doch Gott zum einigen Mittler verordnet und versiegelt hat; hinweg mit aller Menschenfurcht und Menschengefälligkeit und Weltförmigkeit, die zwar scheinbar gleißt und als Weisheit und Klugheit sich geltend macht, aber der Tod des Lebens ist, das aus Gott stammt! Nur Einer ist unsere Zuflucht für und für; nur Einer der König unserer Herzen, nur Einer der Herzog unserer Seligkeit, nur Einer der Friedefürst Seines Volkes in Ewigkeit! Und wenn Tausende weichen zu unserer Rechten, und Zehntausende zu unserer Linken, so wollen doch wir nicht weichen, sondern treu bei Ihm verharren bis ans Ende; Seine Sache sei unsere Sache, Seine Kämpfe unsere Kämpfe, Seine Schmach unsere Schmach; dann ist auch Sein Sieg unser Sieg, Seine Kraft unsere Kraft, und Seine Herrlichkeit unsere Herrlichkeit. </w:t>
      </w:r>
    </w:p>
    <w:p w14:paraId="42CD893E" w14:textId="77777777" w:rsidR="00585241" w:rsidRDefault="00585241" w:rsidP="00585241">
      <w:pPr>
        <w:pStyle w:val="StandardWeb"/>
      </w:pPr>
      <w:r>
        <w:t xml:space="preserve">Mit getrostem und mutigem Sinne schreiten wir dann dem neuen Jahre entgegen; es wird seine Kämpfe bringen, aber auch seine Siege; es wird seine Aufgaben stellen, aber auch seine Erquickungen bieten; es wird die Wolken der Trübsal über unserem Haupte zusammenziehen, aber auch das Antlitz Dessen uns zeigen, der Sonne und Schild ist Allen, die Seinen Namen fürchten. Wir halten uns zum Herrn, darum hält Er sich zu uns; wir befehlen Ihm unsere Sache, darum wird Er sie auch hinausführen; wir stellen uns unter Sein Panier, darum kann Er uns nicht sinken lassen. In Ihm und durch Ihn ist alles unser, Gegenwart und Zukunft, Leben und Tod; wir aber sind Christi, Christus aber ist Gottes. </w:t>
      </w:r>
    </w:p>
    <w:p w14:paraId="6216D5E1" w14:textId="77777777" w:rsidR="00585241" w:rsidRDefault="00585241" w:rsidP="00585241">
      <w:pPr>
        <w:pStyle w:val="StandardWeb"/>
      </w:pPr>
      <w:r>
        <w:t xml:space="preserve">Ja nicht bloß für unsere eigene Person werden wir in solcher Gesinnung freudig und getrost durch Hoffnung und Glauben; nicht bloß uns selbst sehen wir geborgen in der ewigen Berg-Veste Seines heil. Namens. Nein unser Herz breitet sich weiter aus; und wie Moses als Priester und Mittler im Namen seines ganzen Volkes die Hand gelobend zum Himmel hob und sprach: Du bist unsere Zuflucht für und für; so stellen wir, des allgemeinen Priesteramtes uns bewusst, dessen wir gewürdigt sind in Christo Jesu, in liebender Fürbitte alles, wofür unser Herz schlägt, unter den schützenden und segnenden Schirm des Einen, der König ist vom Aufgang bis zum Niedergang, und in allen Lebensgebieten Seinen Namen groß und herrlich machen will. </w:t>
      </w:r>
    </w:p>
    <w:p w14:paraId="21180815" w14:textId="77777777" w:rsidR="00585241" w:rsidRDefault="00585241" w:rsidP="00585241">
      <w:pPr>
        <w:pStyle w:val="StandardWeb"/>
      </w:pPr>
      <w:r>
        <w:t xml:space="preserve">Du bist unsere Zuflucht für und für - mit diesem Gebet setzt der Hausvater den zum Schirmvogt und Versorger seiner Familie ein, der der rechte Vater ist über Alles was Kinder heißt im Himmel und auf Erden - und er weiß, dass unter Seinem Walten ihm und den Seinigen im Leiblichen und Geistlichen nichts mangeln dürfe, sondern das Wort Davids an ihnen wahr werden müsse: Gutes und Barmherzigkeit werden mir folgen mein Lebenlang und ich werde bleiben im Hause des Herrn immer und ewiglich. </w:t>
      </w:r>
    </w:p>
    <w:p w14:paraId="31FAE452" w14:textId="77777777" w:rsidR="00585241" w:rsidRDefault="00585241" w:rsidP="00585241">
      <w:pPr>
        <w:pStyle w:val="StandardWeb"/>
      </w:pPr>
      <w:r>
        <w:lastRenderedPageBreak/>
        <w:t xml:space="preserve">Du bist unsere Zuflucht für und für,- mit diesem Gebet blickt der Vaterlandsfreund zum Throne Dessen empor, der die Herzen der Könige lenket wie Wasserbäche und die Waagschale der Völkergeschicke in Seiner festen Hand hält; und er weiß, dass, wenn auch Gewitter der Gefahr und Drangsal am Horizonte heraufziehen sollten, Einer im Regimente sitzt, der zum tobenden Meere spricht: bis hierher und nicht weiter; hier sollen sich legen deine stolzen Wellen! </w:t>
      </w:r>
    </w:p>
    <w:p w14:paraId="0115FDB4" w14:textId="77777777" w:rsidR="00585241" w:rsidRDefault="00585241" w:rsidP="00585241">
      <w:pPr>
        <w:pStyle w:val="StandardWeb"/>
      </w:pPr>
      <w:r>
        <w:t xml:space="preserve">Du bist unsere Zuflucht für und für - mit diesem Gebet endlich legt der Bürger des Reiches Gottes seine Wünsche für die Kirche und die ganze Menschheit in den Schoß Dessen nieder, der groß von Rat und mächtig von Tat ist, und in unseren Tagen immer ernstlicher sich aufmacht, um Zion zu seinem Lobe zu fertigen und den Erdkreis mit Seiner Erkenntnis zu bedecken wie mit Meereswogen und er weiß, dass Seine Verheißungen Ja und Amen sind, und dass Seine Liebe nicht ruhen kann, als bis die Stimme, die dort aus den Wolken fiel, zur vollen Wahrheit geworden ist: Siehe da, eine Hütte Gottes bei den Menschen; ich will bei ihnen wohnen; sie sollen mein Volk sein, und ich Gott mit ihnen will ihr Gott sein. </w:t>
      </w:r>
    </w:p>
    <w:p w14:paraId="43B282AF" w14:textId="77777777" w:rsidR="00585241" w:rsidRDefault="00585241" w:rsidP="00585241">
      <w:pPr>
        <w:pStyle w:val="StandardWeb"/>
      </w:pPr>
      <w:r>
        <w:t xml:space="preserve">Und so sei denn das Gebet Mosis unser Wahlspruch, mit dem wir aus dem Alten in das Neue Jahr herübertreten. Wer mit Mosis Glauben und mit Mosis Gesinnung heute das Losungswort ausspricht: Herr Gott, Du bist unsere Zuflucht für und für - über dem steht der Himmel offen; die Gnade Jesu Christi wird ihn krönen, die Liebe des Vaters wird ihn leiten, und die Gemeinschaft des heil. Geistes ihn kräftigen und gründen und vollbereiten zum ewigen Leben. Denn treu ist Der, welcher uns berufen hat, welcher wird es auch tun. Amen. </w:t>
      </w:r>
    </w:p>
    <w:p w14:paraId="324C586E" w14:textId="77777777" w:rsidR="00585241" w:rsidRDefault="00585241" w:rsidP="00585241">
      <w:pPr>
        <w:pStyle w:val="berschrift1"/>
      </w:pPr>
      <w:r>
        <w:t>Kapff, Sixtus Carl von - Am Neujahrsfest.</w:t>
      </w:r>
    </w:p>
    <w:p w14:paraId="35E945A2" w14:textId="77777777" w:rsidR="00585241" w:rsidRDefault="00585241" w:rsidP="00585241">
      <w:pPr>
        <w:pStyle w:val="StandardWeb"/>
      </w:pPr>
      <w:r>
        <w:t xml:space="preserve">Text: Jes. 9, 6. </w:t>
      </w:r>
    </w:p>
    <w:p w14:paraId="5121313E" w14:textId="77777777" w:rsidR="00585241" w:rsidRDefault="00585241" w:rsidP="00585241">
      <w:pPr>
        <w:pStyle w:val="StandardWeb"/>
      </w:pPr>
      <w:r>
        <w:rPr>
          <w:rStyle w:val="Fett"/>
          <w:rFonts w:eastAsiaTheme="majorEastAsia"/>
        </w:rPr>
        <w:t>Uns ist ein Kind geboren, ein Sohn ist uns gegeben, welches Herrschaft ist auf seiner Schulter; und Er heißt Wunderbar, Rat, Kraft, Held, Ewigvater, Friedefürst.</w:t>
      </w:r>
      <w:r>
        <w:t xml:space="preserve"> </w:t>
      </w:r>
    </w:p>
    <w:p w14:paraId="016AE5C1" w14:textId="77777777" w:rsidR="00585241" w:rsidRDefault="00585241" w:rsidP="00585241">
      <w:pPr>
        <w:pStyle w:val="StandardWeb"/>
      </w:pPr>
      <w:r>
        <w:t xml:space="preserve">Friede sei mit Euch! Mit diesem Neujahrswunsch begrüße ich euch an diesem Morgen. Friede sei in unserer ganzen Gemeine, Friede in euren Häusern, Friede in euren Herzen, Friede mit GOtt, mit allen Menschen, mit dem eigenen Ich, Friede von GOtt, unserem Vater, und von dem HErrn JEsu Christo, in der Gemeinschaft des Heiligen Geistes! Der heilige dreieinige GOtt gebe euch auch im neuen Jahre Friede allenthalben und auf allerlei Weise, Heil und Segen, Ruhe und Freude, Glück und Gesundheit nach Geist, Seele und Leib, aber auch Kreuz, - wo es nötig ist, und was für Zeit und Ewigkeit euch gut und heilsam ist. Das wünsche und erbete ich den lieben Vorstehern und den Lehrern unserer Gemeine, Männern und Weibern, Jünglingen und Jungfrauen, Knaben und Mädchen, Witwen und Waisen, Fröhlichen und Betrübten, Gesunden und Kranken; euch Alle besuche der Aufgang aus der Höhe, und der Friede GOttes, welcher höher ist denn alle Vernunft, bewahre eure Herzen und Sinne in Christo JEsu! In Christo - denn Er ist unser Friedefürst. Diesen Namen bekam Er nach unserem Texte über 700 Jahre vor seiner Erscheinung auf Erden. Daher kündigten auch die Engel bei seiner Geburt als die herrliche Frucht seiner Menschwerdung den Frieden auf Erden an, und kurz vor seinem Abschied von der Erde hinterließ Er als sein Testament den Frieden, da Er Joh. 14, 27. sagt: „den Frieden lasse Ich euch, meinen Frieden gebe Ich euch, nicht gebe Ich euch, wie die Welt gibt (einen Frieden voll Unfrieden); euer Herz erschrecke nicht und fürchte sich nicht.“ </w:t>
      </w:r>
    </w:p>
    <w:p w14:paraId="7CFCC280" w14:textId="77777777" w:rsidR="00585241" w:rsidRDefault="00585241" w:rsidP="00585241">
      <w:pPr>
        <w:pStyle w:val="StandardWeb"/>
      </w:pPr>
      <w:r>
        <w:t xml:space="preserve">Weil Er unser Friede ist, deswegen sollen wir keine Furcht haben, sondern getrost ruhen in Ihm, der uns zuruft: „in der Welt habt ihr Angst, aber seid getrost, ich habe die Welt </w:t>
      </w:r>
      <w:r>
        <w:lastRenderedPageBreak/>
        <w:t xml:space="preserve">überwunden.“ Angst gibt es in der Welt vielerlei. Auch der Wechsel zweier Jahre bringt gar manche Sorge mit sich. Bleibt aus dem verflossenen Jahre nichts, das in der Ewigkeit uns zum Schaden gereichen könnte? Und was wird das neue Jahr bringen? Was birgt es in seinem dunkeln Schoß? Welche Trübsale warten auf uns? Wie leicht können auch in diesem Jahr wieder Krankheiten uns und unsere Kinder treffen, vielleicht uns hinüberführen in die Ewigkeit! Und wie werden wir bei so vielen Versuchungen bestehen in der Treue gegen den HErrn? </w:t>
      </w:r>
    </w:p>
    <w:p w14:paraId="07BE9AD8" w14:textId="77777777" w:rsidR="00585241" w:rsidRDefault="00585241" w:rsidP="00585241">
      <w:pPr>
        <w:pStyle w:val="StandardWeb"/>
      </w:pPr>
      <w:r>
        <w:t xml:space="preserve">Auf solche sorgende Fragen antwortet unser Text, so wie die bisherige Weihnachtszeit: „Uns ist ein Kind geboren und ein Sohn ist uns gegeben, der heißt: Wunderbar, Rat, Kraft, Held, Ewigvater, Friedefürst.“ Dass das uns Allen gelte, bezeugt die Geschichte des heutigen Tages. Die Beschneidung JEsu gilt uns so, wie seine Geburt und sein Tod. Wer getauft ist, der ist mit Christo beschnitten, also mit Ihm aufgenommen in den Bund GOttes, in welchem Alles enthalten ist, was der heilige JEsusname uns verheißt. Als unser Seligmacher ist Er nach unserem Texte unser ewiger Friedefürst, und das ist Er als der Wunderrat, als der Gottheld, als der Ewigvater. Darüber denken wir weiter nach, indem wir betrachten: </w:t>
      </w:r>
    </w:p>
    <w:p w14:paraId="36471687" w14:textId="77777777" w:rsidR="00585241" w:rsidRDefault="00585241" w:rsidP="00585241">
      <w:pPr>
        <w:pStyle w:val="StandardWeb"/>
      </w:pPr>
      <w:r>
        <w:t xml:space="preserve">JEsus unser Friedefürst, </w:t>
      </w:r>
    </w:p>
    <w:p w14:paraId="60380C83" w14:textId="77777777" w:rsidR="00585241" w:rsidRDefault="00585241" w:rsidP="00585241">
      <w:pPr>
        <w:pStyle w:val="StandardWeb"/>
      </w:pPr>
      <w:r>
        <w:t xml:space="preserve">1) beim Rückblick auf das verflossene Jahr, </w:t>
      </w:r>
      <w:r>
        <w:br/>
        <w:t xml:space="preserve">2) beim Hinausblick auf das neu angetretene. </w:t>
      </w:r>
    </w:p>
    <w:p w14:paraId="6144E4C4" w14:textId="77777777" w:rsidR="00585241" w:rsidRDefault="00585241" w:rsidP="00585241">
      <w:pPr>
        <w:pStyle w:val="StandardWeb"/>
      </w:pPr>
      <w:r>
        <w:t>Gott ist getreu! ich wag' es denn auch heute</w:t>
      </w:r>
      <w:r>
        <w:br/>
        <w:t xml:space="preserve">Auf dich, o Vater, denn ich bin dein Werk, </w:t>
      </w:r>
      <w:r>
        <w:br/>
        <w:t xml:space="preserve">Mein JEsu, auf dein Blut und Osterbeute, </w:t>
      </w:r>
      <w:r>
        <w:br/>
        <w:t xml:space="preserve">Gott heil'ger Geist, auf deine Gnad' und Stärke. </w:t>
      </w:r>
      <w:r>
        <w:br/>
        <w:t xml:space="preserve">Ich bin nichts wert, o das bekenn' ich frei! </w:t>
      </w:r>
      <w:r>
        <w:br/>
        <w:t xml:space="preserve">Weg, Eigenwerk, dein Schimmer reicht nicht weit! </w:t>
      </w:r>
      <w:r>
        <w:br/>
        <w:t xml:space="preserve">Mein Element ist nur Barmherzigkeit, </w:t>
      </w:r>
      <w:r>
        <w:br/>
        <w:t xml:space="preserve">Daraus entspringt der Trost: Gott ist getreu. </w:t>
      </w:r>
    </w:p>
    <w:p w14:paraId="2B09119D" w14:textId="77777777" w:rsidR="00585241" w:rsidRDefault="00585241" w:rsidP="00585241">
      <w:pPr>
        <w:pStyle w:val="StandardWeb"/>
      </w:pPr>
      <w:r>
        <w:t xml:space="preserve">Amen. </w:t>
      </w:r>
    </w:p>
    <w:p w14:paraId="15F588C8" w14:textId="77777777" w:rsidR="00585241" w:rsidRDefault="00585241" w:rsidP="00585241">
      <w:pPr>
        <w:pStyle w:val="berschrift2"/>
      </w:pPr>
      <w:r>
        <w:t>I.</w:t>
      </w:r>
    </w:p>
    <w:p w14:paraId="078D24D8" w14:textId="77777777" w:rsidR="00585241" w:rsidRDefault="00585241" w:rsidP="00585241">
      <w:pPr>
        <w:pStyle w:val="StandardWeb"/>
      </w:pPr>
      <w:r>
        <w:t xml:space="preserve">JEsus unser Friedefürst - das bezeugen uns die Wohltaten des verflossenen Jahres, und über die Leiden und Sünden desselben bezeugt es uns der heilige JEsusname, den wir heute feiern. </w:t>
      </w:r>
    </w:p>
    <w:p w14:paraId="4CCB312F" w14:textId="77777777" w:rsidR="00585241" w:rsidRDefault="00585241" w:rsidP="00585241">
      <w:pPr>
        <w:pStyle w:val="StandardWeb"/>
      </w:pPr>
      <w:r>
        <w:t xml:space="preserve">Auf die Wohltaten GOttes blicken wir billig zuerst zurück und lassen uns dadurch zum Lob seiner Gnade und zu gläubigem Vertrauen für die Zukunft erwecken. Denn alle Wohltaten, für die wir heute dem HErrn zu danken haben, verkündigen uns den ersten Namen, den JEsus in unserem Texte erhält: „Wunderbar.“ Als wunderbar ist Er in unseren bisherigen Weihnachtsbetrachtungen uns erschienen, besonders in der letzten, da wir seine ewige Gottheit erwogen. Unter allen Wundem GOttes ist das größte die Menschwerdung GOttes in Christo und sein Tod. Dass Welten entstanden auf sein bloßes Wort, dass Er die Elemente lenkt mit seinem Wink, dass Er Wasser in Wein verwandelt, und Krankheit in Gesundheit und Tod in Leben, das ist wunderbar, groß und herrlich. Aber viel wunderbarer ist, dass Er, der Schöpfer aller Dinge, in unser durch die Sünde so schändlich verunreinigtes und verdorbenes Geschlecht hereingekommen ist. Was wir täglich durch seine wunderbare Regierung der Welt zu genießen haben, Leben, Gesundheit und Alles, was zu des Lebens Nahrung und Notdurft gehöret, auch die Bewahrung vor so vielem Bösen, das ist wunderbar; aber viel wunderbarer </w:t>
      </w:r>
      <w:r>
        <w:lastRenderedPageBreak/>
        <w:t xml:space="preserve">ist, dass Er uns täglich segnet, mit allerlei geistlichen Segnungen in himmlischen Gütern, mit Vergebung aller Sünden, mit Kräften des Geistes, mit seligen Hoffnungsblicken in den Himmel hinein, wodurch ein elender, sündiger Erdenmensch umgewandelt wird in einen seligen, von der Sünde freien, in GOtt innerlich verklärten Geist. </w:t>
      </w:r>
    </w:p>
    <w:p w14:paraId="2A2AB330" w14:textId="77777777" w:rsidR="00585241" w:rsidRDefault="00585241" w:rsidP="00585241">
      <w:pPr>
        <w:pStyle w:val="StandardWeb"/>
      </w:pPr>
      <w:r>
        <w:t xml:space="preserve">Bedenken wir alle diese Beweise der Liebe JEsu, alle Segnungen im Gebet und aus seinem Wort, alle Freuden in der Gemeinschaft der Heiligen, alle Tröstungen in Trübsal, alle Bewahrung in Versuchungen, und Alles, wodurch der HErr uns die Erdennot leicht gemacht, den Himmel aber nahe gebracht hat, so steht in jedem der 365 Tage, ja in jeder der 8760 Stunden des verflossenen Jahres ein Denkstein vor uns mit der Inschrift: „JEsus Wunderbar.“ Wo waren wir ohne seine Hilfe? Was wir sind, verdanken wir Ihm und der Liebe, mit der Er uns geliebt hat bis in den Tod. So predigt uns Alles, was wir im verflossenen Jahr zu erfahren bekamen, dass JEsus unser wunderbarer Friedefürst sei. </w:t>
      </w:r>
    </w:p>
    <w:p w14:paraId="43290D7B" w14:textId="77777777" w:rsidR="00585241" w:rsidRDefault="00585241" w:rsidP="00585241">
      <w:pPr>
        <w:pStyle w:val="StandardWeb"/>
      </w:pPr>
      <w:r>
        <w:t xml:space="preserve">Das dürfen wir freudig festhalten, auch bei so manchen traurigen Erfahrungen, auf die unser Auge heute mit Wehmut zurückschaut. Das vergangene Jahr war für viele Familien in unserer Gemeinde ein recht schweres Jahr. Unter den 23 Geburten waren die meisten schwer und von traurigen Folgen begleitet; gestorben aber sind noch in keinem Jahre, seit unsere Gemeinde besteht, so Viele, wie im vergangenen Jahre. Während sonst ungefähr 11 starben, haben wir in diesem Jahre 22 aus unserer Gemeinde und 14 Auswärtige von uns scheiden sehen. 36 Gräber! Wie manche Träne ist da geflossen! 8 Ehen wurden getrennt für diese Zeit, und kräftige Naturen sind aus der Blüte des Lebens hinweggerissen worden. Und wie viele unserer Kinder hat der Tod bedroht, da ihrer wohl hundert von Einer Kinderkrankheit heimgesucht wurden! Wie mancher Seufzer bei Tag und bei Nacht ist unter diesen Nöten aufgestiegen! Auch dass das Feld sein Gewächs nicht so reichlich gab, hat hie und da Sorgen gemacht. Wie manchen Seufzer aber hat kein Mensch gehört, und wie manche Träne ist im stillen Kämmerlein geweint worden in Sorgen und Leiden, die Niemand sah als der Herzenskündiger. Manche Familie und manche Seele aus unserer Mitte könnte von besonders schweren Erfahrungen dieses Jahres reden und könnte sagen: es war mir, wie wenn ein Berg ins Meer fiele, als dieses Jahr ins Meer der Ewigkeit hinabsank. Und doch ist JEsus unser Friedefürst auch in allen diesen Schmerzensumständen. Und auch für unsere Grab- und Sorgensteine ist die Inschrift: „Wunderbar, Rat, Gottheld, Ewigvater.“ </w:t>
      </w:r>
    </w:p>
    <w:p w14:paraId="18F707BF" w14:textId="77777777" w:rsidR="00585241" w:rsidRDefault="00585241" w:rsidP="00585241">
      <w:pPr>
        <w:pStyle w:val="StandardWeb"/>
      </w:pPr>
      <w:r>
        <w:t xml:space="preserve">Wer nun die Kraft des JEsusnamens erfahren hat, der kann auch der Trübsale sich freuen, sich ihrer sogar rühmen; denn unsere Trübsal, die zeitlich und leicht ist, schaffet eine ewige und über alle Maßen wichtige Herrlichkeit, wenn wir nur recht auf das Unsichtbare sehen und nicht auf das Sichtbare. Und das lernt man eben in der Trübsal. Wohin kämen wir ohne Kreuz? Als elende Erdenwürmer würden wir uns hier einbauen, und möchten lieber Alles, als sterben. Denn wem es so wohl ist auf dieser Welt, der verlangt nicht Viel nach dem Himmel; deswegen schneidet der HErr die irdischen Bande ab, damit wir an die wahre Heimat fester geknüpft werden. Da geht dann oft ans dem schwersten und bittersten Kampfe der schönste Friede hervor. Das haben gewiss auch Manche von uns in den Trübsalen des letzten Jahres erfahren. Wie durch ein Gewitter die Luft frischer und belebender wird, so atmet auch das Herz mehr Himmelsluft, wenn es in die Gemeinschaft des Leidens JEsu eingegangen, wenn es wieder zu einem Sterben des alten Menschen gekommen ist, wozu Trübsale aller Art, besonders auch die Bitterkeiten, die uns von Menschen gereicht werden, uns dienen müssen. Je tiefer wir gedemütigt werden, desto mehr kann der HErr uns erhöhen, und Trübsal bringt Geduld, Geduld bringt Erfahrung, Erfahrung aber oder Bewährung bringt Hoffnung, und Hoffnung lässt nicht zu Schanden werden. In dem Allem erweist sich der HErr als „Wunderbar, „ - denn Er weiß aus bösen Sachen immer lauter Gutes zu machen, denn Alles lenkt Er zum Besten derer, die Ihn lieben. </w:t>
      </w:r>
    </w:p>
    <w:p w14:paraId="57F0D89E" w14:textId="77777777" w:rsidR="00585241" w:rsidRDefault="00585241" w:rsidP="00585241">
      <w:pPr>
        <w:pStyle w:val="StandardWeb"/>
      </w:pPr>
      <w:r>
        <w:lastRenderedPageBreak/>
        <w:t xml:space="preserve">Aber lieben wir Ihn denn auch wirklich? Gibt das verflossene Jahr uns hierüber ein gutes Zeugnis? O Geliebte, was zeigt uns eine genauere Selbstprüfung? Wie viele Untreue gegen Den, der uns so treu geliebt, wie viel Undank für so viel Gnade, wie viel Abweichung von dem heiligen Willen, der doch nur unsere Seligkeit ist, wie viel Befleckung mit Dingen, die wider die Seele streiten, wie viel Hochmut und Eigenwille, wie viel Lieblosigkeit, Eifersucht und Unredlichkeit! Wie viel träger, irdischer, fleischlicher Sinn, kurz wie Vieles, das vor dem Richterstuhl Christi uns verklagen kann! Ist Er auch darüber unser Friedefürst? Wir dürften es nicht hoffen, wenn unser Text nicht sagte: „Uns ist ein Kind geboren und ein Sohn ist uns gegeben.“ Das ist der JEsus, dessen Beschneidung uns heute versichert, dass in Ihm wir aufgenommen sind in GOttes Gnadenbund, wie es schon in unserer Taufe geschehen ist, kraft der wir den JEsusnamen uns zueignen dürfen in der vollen Bedeutung, dass Er uns als sein Volk selig macht von unseren Sünden. Für Sünder ist Er gekommen; aus der tiefsten, ewigen Not, aus der kein Mensch und kein Engel helfen kann, daraus will JEsus helfen. Und Er kann es, denn Er ist nach unserem Texte der Gottheld. So lauten die Worte „Kraft, Held“ 'nach dem Grundtext. Gottheld oder der „starke GOtt,“ der einhertritt in seiner großen Kraft und lehret Gerechtigkeit, und ist ein Meister zu helfen (Jes. 63, 1.). </w:t>
      </w:r>
    </w:p>
    <w:p w14:paraId="4DB30202" w14:textId="77777777" w:rsidR="00585241" w:rsidRDefault="00585241" w:rsidP="00585241">
      <w:pPr>
        <w:pStyle w:val="StandardWeb"/>
      </w:pPr>
      <w:r>
        <w:t xml:space="preserve">Wo Alles verloren war, da hilft Er als der wahrhaftige GOtt und als das ewige Leben, als das Leben, das sich für uns in den Tod gegeben, unseren Fluch und unsere Schuld getragen und uns so mit GOtt versöhnet hat. Als der Starke hat Er den Satan und den Tod bezwungen und der Sünden Sold bezahlt; als Mensch hat Er die Strafe getragen an unserer Statt, und als GOtt hat Er alles Gericht ausgeführt zum Siege und ewige Gerechtigkeit wiedergebracht. Denn es ist das Wohlgefallen gewesen, dass in Ihm alle Fülle wohnen sollte und Alles durch Ihn versöhnet würde zu Ihm selbst, es sei auf Erden oder im Himmel, damit dass Er Friede machte durch das Blut an seinem Kreuz durch sich selbst (Kol. 1, 20.). Dadurch ist Er auch im Sündenelend unser Friedefürst, und wo kein Trost wäre im Himmel und auf Erden, wo nichts als die Schrecken des gerechten GOttes vor uns stünden, da tröstet Der, der am Kreuz Friede gemacht hat zwischen GOtt und den Menschen. Sein Blut macht uns rein von aller Sünde; das dürfen wir auch über die Sünden des verflossenen Jahres glauben, so wir nur überhaupt recht glauben an Ihn und Ihm als dem einzigen Heil uns überlassen und in Liebe uns Ihm hingeben. Dann wird gewiss auch über alle Sünden dieses Jahres uns die Verheißung erfüllt: „Dein Friede wird sein wie ein Wasserstrom und deine Gerechtigkeit wie Meereswellen“ (Jes. 48, 18.). So, im Glauben an JEsum, als den großen Friedefürsten, können wir mit David singen: „Lobe den HErrn, meine Seele, und was in mir ist, seinen heiligen Namen, lobe den HErrn, meine Seele, und vergiss nicht, was Er dir Gutes getan hat, der dir alle deine Sünden vergibt und heilet alle deine Gebrechen, der dein Leben vom Verderben erlöset und dich krönet mit Gnade und Barmherzigkeit.“ Mit solchem Sinn des Lob und Dank erfüllten Glaubens an JEsum, als unseren treuen Friedefürsten, können wir dann auch </w:t>
      </w:r>
    </w:p>
    <w:p w14:paraId="6760F40B" w14:textId="77777777" w:rsidR="00585241" w:rsidRDefault="00585241" w:rsidP="00585241">
      <w:pPr>
        <w:pStyle w:val="berschrift2"/>
      </w:pPr>
      <w:r>
        <w:t>II.</w:t>
      </w:r>
    </w:p>
    <w:p w14:paraId="0D7F4ABA" w14:textId="77777777" w:rsidR="00585241" w:rsidRDefault="00585241" w:rsidP="00585241">
      <w:pPr>
        <w:pStyle w:val="StandardWeb"/>
      </w:pPr>
      <w:r>
        <w:t xml:space="preserve">einen fröhlichen Hinausblick auf das neu angetretene Jahr tun. Ohne JEsum träten wir in das neue Jahr ein wie ein Schiffer, der in schwarzer Nacht ohne Licht, ohne Kompass und ohne Ruder in das sturmbewegte Meer hinausfahren müsste. Von jeder neu heranbrausenden Welle müsste er den Tod fürchten: so auch wir von der Welt und ihren Versuchungen, von der Sünde und den bösen Gedanken und Begierden, von unserer fleischlichen Natur und von den Einflüssen des Satans. Wie wollten wir durch diese Gefahren durchkommen, wie unsere Seelen rein, unseren Glauben fest, unsere Liebe treu, unsere Hoffnung ungetrübt bewahren? Und wie viele Nöten von außen könnten uns bange machen? Wenn das neue Jahr wieder so schwer wäre, wie das alte, wenn Krankheiten, Nahrungssorgen und andere Trübsale und Hebungen uns niederdrückten, oder wenn im Lauf dieses Jahres der Ruf des HErrn an uns </w:t>
      </w:r>
      <w:r>
        <w:lastRenderedPageBreak/>
        <w:t xml:space="preserve">erginge und wir hinübertreten müssten vor seinen Richterstuhl, um offenbar zu werden vor Ihm mit Allem, was in uns ist, wie würden wir dann bestehen? Solche Fragen machen den Übertritt in ein neues Jahr sehr ernst. Wir haben gestern Abend aus dem Munde Mosis den Seufzer zu GOtt gehört: „Du lassest sie dahinfahren wie einen Strom, und sind wie ein Schlaf, wie ein Gras, das frühe blühet und bald welk wird, und des Abends abgehauen wird und verdorret. Das machet dein Zorn, dass wir so vergehen, und dein Grimm, dass wir so plötzlich dahin müssen“ (Ps. 90, 6.7.). </w:t>
      </w:r>
    </w:p>
    <w:p w14:paraId="6762774B" w14:textId="77777777" w:rsidR="00585241" w:rsidRDefault="00585241" w:rsidP="00585241">
      <w:pPr>
        <w:pStyle w:val="StandardWeb"/>
      </w:pPr>
      <w:r>
        <w:t xml:space="preserve">Bei solchen Blicken in die Zukunft tut es uns unaussprechlich wohl, in JEsu, als dem vollkommenen Friedefürsten, ruhen zu können nach den Worten unseres Textes: welches Herrschaft ist auf seiner Schulter, und Er heißt Wunderbar, Rat, Gottheld, Ewigvater.“ Vater der Ewigkeit wird JEsus vom Propheten genannt. Er heißt so als der, der nach Joh. 5 das Leben in sich selber hat, wie der Vater, als das ewige, selbstständige Wort, das von Anfang, d. h. von Ewigkeit bei GOtt und selbst GOtt war und ist und sein wird in alle Ewigkeit. Als Schöpfer alles geistigen und leiblichen Lebens, durch den GOtt auch die Äonen, d. h. Welten und Zeiten gemacht hat, als A und O, Anfang und Ende aller Dinge, trägt Er auch für uns Ewigkeit in sich, und erhebt so unseren Blick über alle Wechsel der irdischen Zeit, wie ein Fels im Meer nicht erschüttert wird von den Wellen, die an ihm vorüberbrausen. Sind wir in JEsu, dem Lebensfürsten, so können wir getrost sagen: </w:t>
      </w:r>
    </w:p>
    <w:p w14:paraId="47875B27" w14:textId="77777777" w:rsidR="00585241" w:rsidRDefault="00585241" w:rsidP="00585241">
      <w:pPr>
        <w:pStyle w:val="StandardWeb"/>
      </w:pPr>
      <w:r>
        <w:t xml:space="preserve">Fahr' hin, was heißt Stund' und Zeit, </w:t>
      </w:r>
      <w:r>
        <w:br/>
        <w:t xml:space="preserve">Ich bin schon in der Ewigkeit, </w:t>
      </w:r>
      <w:r>
        <w:br/>
        <w:t xml:space="preserve">Weil ich in JEsu lebe. </w:t>
      </w:r>
    </w:p>
    <w:p w14:paraId="2EC0B804" w14:textId="77777777" w:rsidR="00585241" w:rsidRDefault="00585241" w:rsidP="00585241">
      <w:pPr>
        <w:pStyle w:val="StandardWeb"/>
      </w:pPr>
      <w:r>
        <w:t xml:space="preserve">Hoch erhaben über Welt und Zeit hält JEsus Alles in seiner allmächtigen Hand, und seine Gnade bleibt ewig, wenn auch Himmel und Erde vergehen. Deswegen sagt der HErr Jes. 54: „es sollen wohl Berge weichen und Hügel hinfallen, aber meine Gnade soll nicht von dir weichen und der Bund meines Friedens soll nicht hinfallen.“ Und wenn es uns Sorge macht, dass wir immer älter werden und der Ernst des Lebens immer größer wird, so halten wir uns an das Wort des Ewigvaters, aus dem die zärtlichste Vater- und Mutterliebe uns anspricht: „Höret mir zu, die ihr von mir im Leibe getragen werdet und mir in der Mutter lieget: Ich will euch tragen bis in das Alter und bis ihr grau werdet. Ich will es tun, Ich will heben und tragen und erretten“ (Jes. 46, 2.). Und wenn der Wellenschlag des Stroms der Zeit unser Lebensschifflein unstet hin und her wirft: - ist nur JEsus auf dem Schifflein, so hat's keine Not. Scheint Er auch je und je zu schlafen, zur rechten Zeit hört Er doch unser Schreien und gebietet dem Sturm und den Wellen: „Bis hierher und nicht weiter.“ Wie Er bisher als der wunderbare Rat und starke GOtt sich an uns geoffenbart hat, so dass alle Dinge, auch die bittersten und schwersten, uns zum Besten dienen mussten, so wird Er es auch ferner tun, und ruft uns daher heute zu: „Fürchte dich nicht, Ich bin mit dir, weiche nicht, denn Ich bin dein GOtt. Ich stärke dich, Ich helfe dir auch. Ich erhalte dich durch die rechte Hand meiner Gerechtigkeit.“ Dazu ist die Herrschaft auf seiner Schulter, da Ihm alle Gewalt gegeben ist im Himmel und auf Erden. Ohne seinen Willen kann uns kein Haar gekrümmt werden. Und nie lässt Er weiter zu, als für uns gut- ist, und nie weiter, als wir tragen können. Wenn uns daher auch vor Manchem bange ist, das unseren Lauf durch dieses Jahr uns schwer machen könnte, wenn wir für uns und für die Unsrigen manche Sorge haben, so halten wir uns an die alte, oft erprobte Wahrheit: </w:t>
      </w:r>
    </w:p>
    <w:p w14:paraId="32604AEB" w14:textId="77777777" w:rsidR="00585241" w:rsidRDefault="00585241" w:rsidP="00585241">
      <w:pPr>
        <w:pStyle w:val="StandardWeb"/>
      </w:pPr>
      <w:r>
        <w:t>Was GOtt tut, das ist wohl getan,</w:t>
      </w:r>
      <w:r>
        <w:br/>
        <w:t xml:space="preserve">Er wird mich wohl bedenken, </w:t>
      </w:r>
      <w:r>
        <w:br/>
        <w:t xml:space="preserve">Er, als mein Arzt und Wundermann, </w:t>
      </w:r>
      <w:r>
        <w:br/>
        <w:t xml:space="preserve">Wird mir nicht Gift einschenken </w:t>
      </w:r>
      <w:r>
        <w:br/>
      </w:r>
      <w:r>
        <w:lastRenderedPageBreak/>
        <w:t xml:space="preserve">Für Arzenei, GOtt ist getreu, </w:t>
      </w:r>
      <w:r>
        <w:br/>
        <w:t>Drum will ich auf Ihn bauen</w:t>
      </w:r>
      <w:r>
        <w:br/>
        <w:t xml:space="preserve">Und seiner Güte trauen. </w:t>
      </w:r>
    </w:p>
    <w:p w14:paraId="3326EE91" w14:textId="77777777" w:rsidR="00585241" w:rsidRDefault="00585241" w:rsidP="00585241">
      <w:pPr>
        <w:pStyle w:val="StandardWeb"/>
      </w:pPr>
      <w:r>
        <w:t xml:space="preserve">Was auch das neue Jahr bringen mag, wir wissend zum Voraus: Alles muss gut sein, Alles zum Himmel führen, Alles mit GOtt mehr vereinigen. Das ist GOttes Absicht bei Allem, was Er uns zuschickt, und was GOtt will, das muss geschehen, wenn nur wir uns recht hergeben. Und die auf den HErrn harren, kriegen stets neue Kraft, dass sie auffahren mit Flügeln, wie Adler, dass sie laufen und nicht matt werden, dass sie wandeln und nicht müde werden. </w:t>
      </w:r>
    </w:p>
    <w:p w14:paraId="779AF84E" w14:textId="77777777" w:rsidR="00585241" w:rsidRDefault="00585241" w:rsidP="00585241">
      <w:pPr>
        <w:pStyle w:val="StandardWeb"/>
      </w:pPr>
      <w:r>
        <w:t xml:space="preserve">So darf auch das, wovor uns am meisten bange sein muss, unser Ich mit seinen Sünden, uns nicht mutlos machen. Sind wir nur im Glauben mit JEsu verbunden, so fließt von Ihm täglich neue Kraft uns zu, das Fleisch zu überwinden, und je mehr wir Ihn lieben - und was sollte uns natürlicher sein, als das? - desto mehr wird seine Liebe in uns mächtiger werden, als alle Liebe der Welt und ihrer Güter und Freuden und aller Menschen. Als der starke GOtt lenkt JEsus auch die Herzen wie Wasserbäche, und wer nur im Glauben und in der Liebe sich JEsu ergeben hat und redlich in seinem Lichte zu wandeln sich bemüht, in dem schafft JEsus durch seinen heiligen Geist das Wollen und das Vollbringen des Guten, und verwandelt Schwachheit in Kraft, Sünde in Gerechtigkeit, Weltlust in Himmelslust; und eine Seele, die so mit Ihm in lebendigem Umgang steht, will Er verklären in sein Bild von einer Klarheit in die andere. Eine solche Seele hat auch den Tod, der sonst ein König der Schrecken ist, nicht mehr zu fürchten. Sind wir in JEsu, so ist Er unser Ewigvater und gibt uns ein Leben, für das es keinen Tod mehr gibt nach seinem Wort: „Ich bin die Auferstehung und das Leben, wer an mich glaubet, der wird leben, ob er gleich stürbe. Ja, wer da lebet und glaubet an mich, der wird nimmermehr sterben.“ Der äußerliche Tod ist da bloß ein Friedensbote zur seligen Heimat. So war es dem frommen König Christian III. von Dänemark, dem der heutige Tag ein fröhlicher Todestag wurde. Am Christtag 1558, da er in seiner tödlichen Krankheit schlummerte, erschien ihm im Traum ein Engel, der zu ihm sprach: „Christian, hast du noch Etwas zu bestellen, so tue es bald, denn in acht Tagen wird dich GOtt aus deinem irdischen Reich in sein himmlisches versetzen.“ Beim Erwachen erfreute sich der König über diese Todesbotschaft. Als der Neujahrstag heranbrach, begehrte er das heil. Abendmahl zu empfangen, nahm dann von den Seinen Abschied, und verlangte, dass sein Beichtvater mit seinen Hofleuten ihm Grablieder singen. Da sie sich des weigerten, sagte der König: „so will“ ich mir selbst zu Grabe singen.“ Drauf stimmte er fröhlich die Lieder an: „Mit Fried' und Freud' fahr' ich dahin :rc., Mitten wir im Leben sind :rc., Nun lasst uns den Leib begraben :rc.“ Nachdem er ausgesungen, starb er fröhlich den Tod der Gerechten. </w:t>
      </w:r>
    </w:p>
    <w:p w14:paraId="0F34BB0E" w14:textId="77777777" w:rsidR="00585241" w:rsidRDefault="00585241" w:rsidP="00585241">
      <w:pPr>
        <w:pStyle w:val="StandardWeb"/>
      </w:pPr>
      <w:r>
        <w:t xml:space="preserve">So ist JEsus unser Friedefürst beim Blick in die Zukunft. An Ihm fehlt es nicht, wenn nur wir es nicht fehlen lassen, wenn nur unser ernstliches Bestreben das ist, mit dem neuen Jahr neue Menschen zu werden, und auch das, was wieder alt, schläfrig oder gar tot geworden ist an uns, erneuern zu lassen durch den Geist JEsu. </w:t>
      </w:r>
    </w:p>
    <w:p w14:paraId="74F8BF28" w14:textId="77777777" w:rsidR="00585241" w:rsidRDefault="00585241" w:rsidP="00585241">
      <w:pPr>
        <w:pStyle w:val="StandardWeb"/>
      </w:pPr>
      <w:r>
        <w:t xml:space="preserve">Dazu ermahnt uns seine Beschneidung die wir heute feiern, und die eigentlich unsere Beschneidung ist, und uns zeigt, dass wir so, wie wir von Natur sind, nicht bleiben dürfen, sondern die Vorhaut des Fleisches, der natürlichen Selbstsucht, des Hochmuts und der Lust hinweggetan werden muss, und dass wir aus dem Leben der Natur in das Leben des Geistes in Gnadenbund GOttes verpflanzt werden und in diesem neuen Element immer mehr wachsen sollen, so wie ein Baum, um edle Früchte zu bringen, nicht bleiben darf, wie er von Natur aufgewachsen ist, sondern beschnitten und mit einem edlen Reis gepfropft werden muss. </w:t>
      </w:r>
    </w:p>
    <w:p w14:paraId="05CA4EC8" w14:textId="77777777" w:rsidR="00585241" w:rsidRDefault="00585241" w:rsidP="00585241">
      <w:pPr>
        <w:pStyle w:val="StandardWeb"/>
      </w:pPr>
      <w:r>
        <w:lastRenderedPageBreak/>
        <w:t xml:space="preserve">Diese Beschneidung des Herzens und diese Einpfropfung des Lebens JEsu in uns - das wolle der Heilige Geist durch eine wahre Wiedergeburt bei uns Allen bewirken und dazu den heiligen JEsusnamen mit seiner ganzen Kraft innerlich in uns verklären, dass der in uns wohne, den wir heute begrüßen als den Immanuel oder GOtt mit uns, welcher ist Wunderbar, Rat, Kraft, Held, Ewigvater, Friedefürst. Ist Er in uns, dann hat das große neue Jahr in uns angefangen, in welchem Zeit und Ewigkeit Eins ist und das seine Vollendung dann erhält, wenn GOtt von seinem Throne herab das große Wort ausspricht: Siehe, ich mache Alles neu. </w:t>
      </w:r>
    </w:p>
    <w:p w14:paraId="3D3CFBD7" w14:textId="77777777" w:rsidR="00585241" w:rsidRDefault="00585241" w:rsidP="00585241">
      <w:pPr>
        <w:pStyle w:val="berschrift1"/>
      </w:pPr>
      <w:r>
        <w:t>Krause, Cäsar Wilhelm Alexander - Jesus unser Licht auf unserm Lebenswege.</w:t>
      </w:r>
    </w:p>
    <w:p w14:paraId="67962EE2" w14:textId="77777777" w:rsidR="00585241" w:rsidRDefault="00585241" w:rsidP="00585241">
      <w:pPr>
        <w:pStyle w:val="StandardWeb"/>
      </w:pPr>
      <w:r>
        <w:t xml:space="preserve">Predigt am Neujahrstage (1846). </w:t>
      </w:r>
    </w:p>
    <w:p w14:paraId="079194C2" w14:textId="77777777" w:rsidR="00585241" w:rsidRDefault="00585241" w:rsidP="00585241">
      <w:pPr>
        <w:pStyle w:val="StandardWeb"/>
      </w:pPr>
      <w:r>
        <w:t xml:space="preserve">Mein Herr und mein Gott! der du bleibest, wenn Alles vergeht! Bleibe auch in diesem Jahre bei uns mit deiner Gnade. Amen. </w:t>
      </w:r>
    </w:p>
    <w:p w14:paraId="7704853B" w14:textId="77777777" w:rsidR="00585241" w:rsidRDefault="00585241" w:rsidP="00585241">
      <w:pPr>
        <w:pStyle w:val="StandardWeb"/>
      </w:pPr>
      <w:r>
        <w:t xml:space="preserve">Unser Leben währet 70 Jahre, wenn es hoch kommt, so sind es 80 Jahre! Und eins dieser Jahre, teure Mitchristen, ein bedeutender Teil unserer Lebenszeit ist wieder vergangen! Wir sind dem Grabe um so viel näher gekommen; es ist als flögen wir davon! - Denken wir zurück an alle die vergangenen Jahre, die uns Gott in seiner Gnade schon geschenkt, da möchte unsere Seele in ein tiefes Sinnen geraten, da möchte sie alle die schnell verschwundenen Bilder der vergangenen Zeit sich wieder vorüber führen. Aber zu groß ist ihre Zahl, zu reich ihr Farbenwechsel; sie verschwimmen schon in einander, nur einzelne Licht- und Schattenpunkte treten wie Bergesgipfel oder Talgründe auf dem Bilde einer Landschaft hervor, und unser Blick weilt wehmütig auf denselben. Sei's vergangenes Glück, sei's überstandenes Leid, sei's errungener Sieg, sei's begangene Schuld - der gewissenhafte Rückblick auf die Vergangenheit ist immer ein wehmütiger, denn er führt die Anerkennung mit sich, dass wir unbefleckt aus ihr nicht hervorgegangen, dass wir uns selbst nie genug getan, dass wir völlige Befriedigung nie gefunden haben. - Und blicken wir von dem Wendepunkte der Jahre, auf welchem wir heute stehen, in die Zukunft hinaus, so umfangt uns ein völliges Dunkel, unseren Hoffnungen und Befürchtungen, unseren Vorsätzen und Entschlüssen den freiesten Spielraum lassend. Nicht ohne Zagen treten wir in dies Dunkel ein, und der Wunsch erwacht: O hatten wir ein Licht, das uns die Zukunft, das uns selbst erleuchte, damit wir in derselben uns nicht verirren, sondern uns bewähren mögen als das, was wir nach unserm christlichen Berufe sein sollen- als die Diener Gottes! Denn ernst ist die Zeit, in der wir leben, und gewichtig die Aufgabe, die sich einem Jeden von uns zu lösen darbietet. Es war ein gewaltiges Jahr, das uns vergangen ist; ein Jahr, wie deren die Weltgeschichte nicht zu viele gesehen hat. Es erinnert uns an die Fortsetzung der Psalmworte, mit denen wir unsere Betrachtung begonnen: Und wenn das Leben köstlich gewesen ist, so ist es Mühe und Arbeit gewesen. Ja, es hat der Mühe und des Leides viel gebracht damals, als des strengen Winters Kälte nicht enden wollte, dann als die Wasserfluten hereinbrachen, fruchtreiche Felder und die Wohnungen der Menschen verwüstend; dann als die spärliche Ernte kam, der Sichel des Schnitters nur dürftige Halme, den nach Nahrung verlangenden Menschen teilweise nur kranke Frucht darbietend. Und doch war bei diesem Leide, bei aller dieser Mühe es köstlich zu schauen, wie die Menschenliebe so kräftig erwachte, wie sie so eifrig sich bemühte, Schaden zu vergüten und Unglück zu mindern. In dieser Liebe erschien ein Licht für die leidende Menschheit, und an wessen Worte und Vorbilde hat dieses Licht sich entzündet? - </w:t>
      </w:r>
    </w:p>
    <w:p w14:paraId="03780F77" w14:textId="77777777" w:rsidR="00585241" w:rsidRDefault="00585241" w:rsidP="00585241">
      <w:pPr>
        <w:pStyle w:val="StandardWeb"/>
      </w:pPr>
      <w:r>
        <w:lastRenderedPageBreak/>
        <w:t xml:space="preserve">Ein Jahr voll rastloser Arbeit, voll heißen Ringens im geistigen Gebiete haben wir geschaut: Wer ist davon unberührt geblieben? Es galt den heiligen Kampf gegen geistige Tyrannei, die hier und dort noch immer geübt wird auf Erden; es galt Schranken zu durchbrechen, welche Jahrhunderte gebaut und gefestigt, welche mehr als einem Angriffe schon widerstanden haben, welche aber den Völkern den freien Zugang zu ihrem Heilande und seinem Evangelio, und durch ihn zu Gott, versperren, und bestimmt waren, sie in dem Zustande bewusst- und willenloser Herden zu erhalten, geleitet von Mächten, die oft nicht wollten, was göttlich, sondern was menschlich ist; und diese geistige Arbeit, dieses geistige Tagwerden für so viele Tausende - es war köstlich zu schauen, unter wie vieler Mühe und teilweiser Ungunst der Welt es sich auch vollzog. Und wessen Wort und Vorbild war es denn, an dem auch dieses Licht sich entzündete? Es war Jesus Christus, der das Licht der Welt ist immerdar, derselbe gestern und heute, derselbe auch in Ewigkeit! - </w:t>
      </w:r>
    </w:p>
    <w:p w14:paraId="2FF5F26B" w14:textId="77777777" w:rsidR="00585241" w:rsidRDefault="00585241" w:rsidP="00585241">
      <w:pPr>
        <w:pStyle w:val="StandardWeb"/>
      </w:pPr>
      <w:r>
        <w:t xml:space="preserve">Wir sprachen vorher die Sehnsucht aus, dass uns bei unserm Gange in das Dunkel der Zukunft doch ein Licht verliehen sein möchte, das unsere Zukunft, das uns selbst erleuchte, damit wir uns in allen Fällen bewährten als die Diener Gottes! O, diese Sehnsucht hat ihre Befriedigung schon gefunden durch Gottes reiche Gnade; das Licht, dessen wir bedürfen bei unserm Gange durch das Leben, leuchtet der Welt bereits durch 18 Jahrhunderte und leuchtet je länger, mit um so herrlicherem Scheine! Es fehlt nur, dass wir Herz und Geist ihm öffnen, damit es die Schatten der Finsternis daraus vertreibe. Jesus Christus ist unser. Licht auf unseren, Lebenswege! Daran zu erinnern und uns zu seiner Nachfolge zu ermuntern, sei die Aufgabe unserer Neujahrs-Betrachtung - und Gott gebe seinen Segen dazu, Amen. </w:t>
      </w:r>
    </w:p>
    <w:p w14:paraId="0961B077" w14:textId="77777777" w:rsidR="00585241" w:rsidRDefault="00585241" w:rsidP="00585241">
      <w:pPr>
        <w:pStyle w:val="StandardWeb"/>
      </w:pPr>
      <w:r>
        <w:t xml:space="preserve">(Gesang. Gebet.) </w:t>
      </w:r>
    </w:p>
    <w:p w14:paraId="03BB848D" w14:textId="77777777" w:rsidR="00585241" w:rsidRDefault="00585241" w:rsidP="00585241">
      <w:pPr>
        <w:pStyle w:val="StandardWeb"/>
      </w:pPr>
      <w:r>
        <w:t xml:space="preserve">Evangelium Johannis 8, 12. </w:t>
      </w:r>
      <w:r>
        <w:br/>
      </w:r>
      <w:r>
        <w:rPr>
          <w:rStyle w:val="Fett"/>
          <w:rFonts w:eastAsiaTheme="majorEastAsia"/>
        </w:rPr>
        <w:t xml:space="preserve">Ich bin das Licht der Welt, wer mir nachfolgt, der wird nicht wandeln in Finsternis, sondern das Licht des Lebens haben.„ </w:t>
      </w:r>
    </w:p>
    <w:p w14:paraId="4BD8B4FE" w14:textId="77777777" w:rsidR="00585241" w:rsidRDefault="00585241" w:rsidP="00585241">
      <w:pPr>
        <w:pStyle w:val="StandardWeb"/>
      </w:pPr>
      <w:r>
        <w:t xml:space="preserve">Der, welcher sprach: Himmel und Erde werden vergehen, aber meine Worte vergehen nicht, derselbe ruft uns auch zu: Ich bin das Licht der Welt! Derselbe verheißt uns: Wer mir nachfolgt, der wird nicht wandeln in Finsternis, sondern das Licht des Lebens haben. Das ist es ja, was wir bedürfen, um unser Leben zu erhellen, um das Dunkel unsrer Zukunft und den Weg zum ewigen Leben für uns erleuchtet zu sehen. Lasset es uns denn aufnehmen, lasset uns dem Heilande nachfolgen! Er, Jesus Christus, sei unser Licht auf unserm Lebenswege, in unseren Trübsalen, in unseren Bestrebungen und in unseren Hoffnungen. Dem lasset uns jetzt weiter nachdenken. </w:t>
      </w:r>
    </w:p>
    <w:p w14:paraId="53A44EB6" w14:textId="77777777" w:rsidR="00585241" w:rsidRDefault="00585241" w:rsidP="00585241">
      <w:pPr>
        <w:pStyle w:val="berschrift2"/>
      </w:pPr>
      <w:r>
        <w:t>1.</w:t>
      </w:r>
    </w:p>
    <w:p w14:paraId="616C7F2C" w14:textId="77777777" w:rsidR="00585241" w:rsidRDefault="00585241" w:rsidP="00585241">
      <w:pPr>
        <w:pStyle w:val="StandardWeb"/>
      </w:pPr>
      <w:r>
        <w:t xml:space="preserve">In dem Dunkel der Trübsale, das uns auf unserm Lebenswege so oft umfängt, sei Jesus unser Licht: er zeige uns den Gott der Gnade, der alle unsere Wege leitet. Habt ihr dieses Lichtes segnenden Schein nicht schon oft genug geschaut, Christen, und den Frieden, den es darbietet, in der vergangenen Zeit empfunden? O, blicket zurück, auf dass ihr dem die Ehre gebet, dem sie gebühret. Wer ist unter uns, dessen Leben nicht schon von vielfachen Prüfungen und Schmerzen heimgesucht worden ist? Wer, dem nicht auch das vergangene Jahr irgend eine teure Hoffnung getäuscht, irgend etwas, woran sein Herz hing, geraubt, oder dem es nicht in irgend einer andern Weise ein Leid gebracht hätte? Ach, wir dürfen nicht weit suchen, um eine reiche Quelle des Leides zu entdecken, die uns Allen hienieden fließt. Die fortrollende Zeit hat auch in dem vergangenen Jahre manche liebliche Blüte, manche reife Frucht, manches welke Blatt von dem Baume des Lebens herabfallen lassen. Manches liebliche Kind </w:t>
      </w:r>
      <w:r>
        <w:lastRenderedPageBreak/>
        <w:t xml:space="preserve">ist aus den Armen seiner Eltern, mancher liebende Watte, mancher teure Freund von der Seite des Gatten, des Freundes hinfortgerissen, manches ehrwürdige Haupt von uns in das Grab gelegt worden, und - blicken wir in diesem Gotteshause umher, so fehlt uns Mancher, der an dem vorigen Neujahrstage hier noch betete, der uns hier eine gewohnte liebe Erscheinung war. - Woher nehmen wir Trost in solchem Leide? Wer war in diesem Dunkel unser Licht? Jesus Christus wars mit seinem tröstenden Worte: Ich bin die Auferstehung und das Leben; wer an mich glaubt, der wird leben, ob er gleich stürbe, und in dieser Zuversicht blickten wir froh zum Himmel und dankten Gott, der durch Jesum Unsterblichkeit und ewiges Leben an das Licht gebracht hat, und getrösteten uns der frohen Hoffnung: Auch wir gehen heim, um zu denen zu kommen, die uns vorangegangen sind. Wer hätte in jenem Dunkel des Schmerzes uns erleuchten, was uns Kraft und Hoffnung geben sollen, wenn nicht durch die Darbietung so seligen Glaubens das Evangelium Jesu unser Licht geworden wäre? - Warf dich Krankheit auf das Schmerzenslager, nahm das wechselnde Glück dir etwas von deinem zeitlichen Besitze, täuschten dich die Menschen mit glatten Worten, oder stießen sie dich zurück mit liebloser Tat, wohin konntest du mit deinem Schmerze sicherer flüchten, als in die Arme deines himmlischen Vaters, und wer hat dir den Zugang zu ihm eröffnet, wer das kindliche Vertrauen zu ihm eingeflößt, wenn nicht Jesus durch sein heiliges Evangelium? - Oder warst du zum Bewusstsein deiner Sünde gekommen, fühltest du der Reue bittere Seelenpein, sprach dein besseres Ich in dir: Ich will mich aufmachen und zu meinem Vater gehen! wer trieb dich da an, den guten Vorsatz auszuführen, wer verhieß dir offene Vaterarme, wenn nicht Jesus Christus durch die von ihm der Welt gebrachte frohe Botschaft von der Sünden vergebenden Gnade Gottes? </w:t>
      </w:r>
    </w:p>
    <w:p w14:paraId="1A5799C5" w14:textId="77777777" w:rsidR="00585241" w:rsidRDefault="00585241" w:rsidP="00585241">
      <w:pPr>
        <w:pStyle w:val="StandardWeb"/>
      </w:pPr>
      <w:r>
        <w:t xml:space="preserve">Sieh', Christ, so war dein Heiland dir immer schon ein Licht des Lebens in den trüben Tagen der Vergangenheit, und hat dir eine Befriedigung gewährt, wie du nirgends anders sie finden konntest. Kannst du deshalb nach einem Andern dich sehnen? Und wo würdest du einen Andern finden, der dir das darbieten könnte, was du bei ihm schon erprobet hast? Nein! nein! Schließe dich immer fester an ihn an, und mit ihm im Bunde schreite getrost in das Dunkel der Zukunft hinein. Er ist das Licht der Welt; er sei auch dein Licht in trüben Lebenslagen. Er wird dich stärken, dass du in ihnen treu bleibest, weder Mut, noch Vertrauen, weder Kraft noch Liebe zum Guten verlierest; er wird dich anleiten, das Böse, das die Welt dir zufügt, mit Liebe zu überwinden; er wird dich die Seligkeit des Mannes empfinden lassen, der die Anfechtung erduldet, aber, weil er darin bewährt erfunden wird, die Krone des Lebens empfängt, welche Gott verheißen hat denen, die ihn lieben. Durch alle Mängel des Lebens, durch alle Sorgen der Zeit, durch alle Leiden der Erde zeigt er dir hindurchleuchtend den Ratschluss Gottes, der uns erziehen will zum ewigen Leben, der uns nicht lässt versuchet werden über unser Vermögen, und der uns nimmer verlässt, wenn wir ihn nicht verlassen. Ja, er ist der seligste Gefährte auf unserer ferneren Lebensbahn, er ist wahrlich das Licht der Welt, das Licht unsers Lebens in unseren Trübsalen, er soll es auch sein </w:t>
      </w:r>
    </w:p>
    <w:p w14:paraId="2DB2EBCA" w14:textId="77777777" w:rsidR="00585241" w:rsidRDefault="00585241" w:rsidP="00585241">
      <w:pPr>
        <w:pStyle w:val="berschrift2"/>
      </w:pPr>
      <w:r>
        <w:t>2.</w:t>
      </w:r>
    </w:p>
    <w:p w14:paraId="440C7A53" w14:textId="77777777" w:rsidR="00585241" w:rsidRDefault="00585241" w:rsidP="00585241">
      <w:pPr>
        <w:pStyle w:val="StandardWeb"/>
      </w:pPr>
      <w:r>
        <w:t xml:space="preserve">in unseren Bestrebungen. </w:t>
      </w:r>
    </w:p>
    <w:p w14:paraId="2DBDA91B" w14:textId="77777777" w:rsidR="00585241" w:rsidRDefault="00585241" w:rsidP="00585241">
      <w:pPr>
        <w:pStyle w:val="StandardWeb"/>
      </w:pPr>
      <w:r>
        <w:t xml:space="preserve">Wem hast du gedient in der vergangenen Zeit? hat dich die Selbstsucht so verblendet, dass du nur dir dientest, und bei Allem, was du vollbrachtest, nur die Frage berücksichtigtest: Welchen zeitlichen Vorteil bringt es mir? Jagtest du den falschen Götzen dieser Zeit nach: Erdenlust, Gut und Ruhm? Welche Frucht wirst du davon haben? Solche, deren du dich endlich schämen wirst. Oder meinest du, deine ewige Bestimmung nur so nebenbei erfüllen zu können? Irre dich nicht! Jesus ruft uns in heiligem Ernste zu: Wer nicht mit mir ist, der ist wider mich; wer nicht mit mir sammelt, der zerstreuet; ihr könnt nicht Gott dienen und dem </w:t>
      </w:r>
      <w:r>
        <w:lastRenderedPageBreak/>
        <w:t xml:space="preserve">Mammon. - Doch die vergangene Zeit ist vergangen; sicherlich ist sie bei uns Allen an Irrtümern, Sünden und verfehlten Bestrebungen nicht arm; wohl dem, der seine Buße nicht sparte! - Aber ein neues Jahr bricht über uns an. Jetzt gilt es einen festen Entschluss für die Zukunft zu fassen, den Weg zu wählen, den wir gehen wollen. Wer soll da unser Meister sein? Wer das Licht, dem wir nachfolgen? - Einer nur, Geliebte, ist unser Meister: Jesus Christus! Er ist das Licht der Welt, er sei auch unser Licht, und wenn wir ihm nachfolgen, werden auch wir nicht wandeln in Finsternis, sondern das Licht des Lebens haben. Er fordert uns auf, Arbeiter zu werden in seinem Weinberge, er verheißt uns herrlichen Lohn - wohin sollten wir sonst gehen, als zu ihm, der Worte hat des ewigen Lebens? </w:t>
      </w:r>
    </w:p>
    <w:p w14:paraId="600D3A50" w14:textId="77777777" w:rsidR="00585241" w:rsidRDefault="00585241" w:rsidP="00585241">
      <w:pPr>
        <w:pStyle w:val="StandardWeb"/>
      </w:pPr>
      <w:r>
        <w:t xml:space="preserve">Wohlan denn, so folgen wir ihm; und was haben wir dann zu tun? </w:t>
      </w:r>
    </w:p>
    <w:p w14:paraId="7682F02B" w14:textId="77777777" w:rsidR="00585241" w:rsidRDefault="00585241" w:rsidP="00585241">
      <w:pPr>
        <w:pStyle w:val="StandardWeb"/>
      </w:pPr>
      <w:r>
        <w:t xml:space="preserve">Zuerst verlangt er, dass wir von Neuem geboren werden, dass wir der Sünde absterben und der Gerechtigkeit leben sollen. Auf denn, meine Lieben! Ist Jesus das Licht unsers Lebens in unseren Bestrebungen, so gilt es zuerst den Kampf mit uns selbst, so gilts zu entsagen der Sünde und allem ungöttlichen Wesen; die böse Begier in uns zu dämpfen und dem göttlichen Geiste eine Wohnung zu bereiten in unseren Herzen. - Tann will er, dass wir das Gebot der Liebe anerkennen und üben sollen als das alleinige Gesetz, das zwischen uns und unserm Nächsten gelte, und was wir getan haben dem Geringsten unter unseren Brüdern, das will er ansehen, als hätten wir es ihm getan. Denn das ist seines heiligen Herzens Verlangen, dass Allen geholfen werde und zur Erkenntnis der Wahrheit kommen, und damit dies geschehe, so gibt er uns die Anweisung: So ihr bleiben werdet in meiner Rede, so seid ihr meine wahren Jünger, und werdet die Wahrheit erkennen und die Wahrheit wird euch frei machen. - Und das, Geliebte, ist es ja, worauf unsere Zeit hinarbeitet mit aller Macht; hindurchdringen will sie zu dem reinen Worte Jesu, durch dasselbe zur Wahrheit und durch die Wahrheit zur Freiheit. Frei machen will sie die Geister auch von den Fesseln, die man so lange ihnen auferlegte, und neuerdings ihnen wieder aufzulegen versucht; von den Menschensatzungen, die vergangene Jahrhunderte aufgebaut hatten, und die unsere Zeit bereits überwunden hat; von menschlicher Gewalt, die sich unterfangen will, das Gericht über Glauben und Gewissen zu üben, das Gericht, welches Gott sich allein vorbehalten hat. Unmittelbar herantreten will sie an die Quelle der Wahrheit, an das Wort des Herrn; selbst aus derselben schöpfen, und auf Grund des reinen Evangeliums eine Kirche Christi erbauen, darin Priesterwahn nicht mehr die Geister blenden, Priesterherrschaft nicht mehr die Gewissen verwirren, und statt zur Liebe zu Verketzerung und Verfolgung anders Denkender aufreizen soll, sondern in welcher die christliche Gemeinde sich bewusst und selbsttätig bestimme zum Dienste und zur Nachfolge Jesu. - Das, teure Gemeinde, sind Bestrebungen, welche außer, wie auch in der evangelischen Kirche erwacht sind, und notwendig um so mehr erwachen müssen, je mehr das Licht vom Herrn die Menschen erleuchtet, denen wir uns anschließen müssen, wenn wir Jesum als das Licht des Lebens annehmen. Denselben Kampf, den er einst zu seiner Zeit in Jerusalem gegen Schriftgelehrte und Pharisäer, gegen Priesterherrschast und geisttötendes Formelwesen in der Religion zu kämpfen hatte, denselben Kampf, nur unter veränderten Umständen, hat unsere Zeit wieder zu kämpfen. Die vergangenen Jahre haben ihn begonnen, das kommende wird ihn fortzusetzen haben. Möglich, dass er wieder Opfer fordert; nehmen wir aber Christum zum Lichte unsers Lebens, so dürfen wir uns auch nicht scheuen oder weigern, ihm sein Kreuz nachzutragen. - Aber noch Eins dürfen wir nicht! Das ist: von ferne stehen, weder kalt noch warm sein! Es naht eine Zeit der Entscheidung, und sie fordert entschiedene Gesinnung, warme Herzen, festen Willen, kräftige Liebe zu dem Heilande und dem Lichte seiner Wahrheit. Wir dürfen uns den freien Gebrauch der höchsten Gottesgabe, unserer Vernunft, in Sachen der Religion weder rauben, noch auch nur verkümmern lassen; sonst haben wir keine Schranke mehr, die die Menschheit vor der Rückkehr in den krassesten, mittelalterlichen Aberglauben schützt; wir dürfen keinerlei Papsttum in der evangelischen Kirche anerkennen, </w:t>
      </w:r>
      <w:r>
        <w:lastRenderedPageBreak/>
        <w:t xml:space="preserve">weder ein lebendiges, noch ein geschriebenes, weder ein ausländisches, noch ein einheimisches; wir müssen fest bestehen in der Freiheit, damit uns Jesus Christus befreiet hat, aber auch eben so fest auf dem Grunde, den er gelegt hat, wenn wir ihn anders lieben und ihn das Licht unsers Lebens in unseren Bestrebungen sein lassen wollen. Dann wahren wir am sichersten den Glauben unserer Väter, die für ihre Freiheit von Menschensatzungen und Menschengewalt in religiösen Dingen voller Begeisterung Gut und Blut dahin gaben. Der apostolische Ruf: Ihr seid teuer erkauft, werdet nicht wieder der Menschen Knechte! muss in dieser schwerbewegten Zeit und gegenüber allen Drohungen der Widersacher stets in unseren Gewissen widerklingen. Mögen diese immerhin versuchen, Spott und Hohn auf uns zu werfen und uns in verächtlicher Bedeutung die „Lichtfreunde“ nennen! Wir haben den Namen nie beansprucht, aber wir können ihn uns schon gefallen lassen: möchten wir denn lieber „Dunkelmänner“ heißen? Ja, wir sind Freunde des Lichts, das Gott in den Menschen gelegt hat, unserer Vernunft, und wollen sie uns nicht verdunkeln lassen, denn ohne sie sind wir den Tieren gleich! Wir verehren demutsvoll Jesum als das Licht der Welter nennt sich selbst so, und seines Lichtes-Freunde sind wir und wollen wir bleiben. Wir wollen mit unseren Bestrebungen auch nicht im Dunkeln schleichen, denn nur wer das Arge tut, hasset das Licht, wer aber das Gute tut, der kommt ans Licht, und solchen Lichtes Freunde sind und bleiben wir. Wir wollen uns auch nicht abschließen von dem Volke, meinend, nur uns gebühre das Licht, ihm nur die Finsternis-, nein, wie Jesus und seine Apostel es taten, offen wollen wir hintreten vor alles Volk und zeugen von dem Lichte, das Jesus uns gebracht hat, es mahnen und anleiten zu christlichem Wandel im Licht, denn auch dieses Lichtes Freunde sind und bleiben wir! O, Geliebte, lasset euch nicht täuschen von den trügerischen Worten derer, die, indem sie für den Glauben eifern, Gerechtigkeit und Liebe verleugnen; die Jeden, der nicht ihre Satzungen annehmen will, sogleich des Unglaubens beschuldigen, ihn verdächtigen und für ewig verdammt erklären! - Mit solchen Worten wird in unseren Tagen viel falsches Spiel getrieben, viel Ungerechtigkeit geübt. Nehmen wir daher Jesum Christum, den Heiland der Liebe, das Licht der Welt, auch zu unserm Führer auf unserm Lebenswege, dann werden unsere Bestrebungen edle, Gott wohlgefällige, uns heiligende, die Brüder segnende, Wahrheit und Tugend fördernde, das Gottesreich bauende sein. Dazu helfe uns Gott! Er hat uns schon dazu geholfen dadurch, dass er uns Jesum gesandt, auf dass wir nicht wandelten in Finsternis, sondern das Licht des Lebens hätten; so soll er denn unser Licht auch sein </w:t>
      </w:r>
    </w:p>
    <w:p w14:paraId="18448B0C" w14:textId="77777777" w:rsidR="00585241" w:rsidRDefault="00585241" w:rsidP="00585241">
      <w:pPr>
        <w:pStyle w:val="berschrift2"/>
      </w:pPr>
      <w:r>
        <w:t>3.</w:t>
      </w:r>
    </w:p>
    <w:p w14:paraId="189714B8" w14:textId="77777777" w:rsidR="00585241" w:rsidRDefault="00585241" w:rsidP="00585241">
      <w:pPr>
        <w:pStyle w:val="StandardWeb"/>
      </w:pPr>
      <w:r>
        <w:t xml:space="preserve">in unseren Hoffnungen. </w:t>
      </w:r>
    </w:p>
    <w:p w14:paraId="770283A6" w14:textId="77777777" w:rsidR="00585241" w:rsidRDefault="00585241" w:rsidP="00585241">
      <w:pPr>
        <w:pStyle w:val="StandardWeb"/>
      </w:pPr>
      <w:r>
        <w:t xml:space="preserve">In unseren Hoffnungen spiegelt sich der innerste Zustand unsers Gemütes und unserer Sittlichkeit ab. Den Eitlen, den Ehrgeizigen, den weltlich Gesinnten umspielen Hoffnungen der sinnlichsten Art, lenken seine Seele vom Hohen und Göttlichen ab, und in der Begierde, seine Hoffnungen zur Erfüllung zu bringen, wendet er seine Kraft dem Vergänglichen zu und geht dann leicht für das Ewige verloren; hascht er nach dem blendenden Schein und versäumt, nach dem einzig wahren Gute, nach der Gnade Gottes zu streben. Darum ist es, wollen wir das ewige Leben ererben, für uns so nötig, dass auch bei unseren Hoffnungen Jesus Christus unser Licht sei. - </w:t>
      </w:r>
    </w:p>
    <w:p w14:paraId="368168F9" w14:textId="77777777" w:rsidR="00585241" w:rsidRDefault="00585241" w:rsidP="00585241">
      <w:pPr>
        <w:pStyle w:val="StandardWeb"/>
      </w:pPr>
      <w:r>
        <w:t xml:space="preserve">Auch in das neue Jahr, geliebte Mitchristen, treten wir mit freudiger Hoffnung ein; wir wissen ja, dass wir unter der väterlichen Leitung des Herrn unsers Gottes stehen. Worauf soll denn aber die von Jesu erleuchtete Hoffnung sich hinrichten? Nicht darauf, dass wir es mühelos durchleben werden, sondern darauf, dass, wenn auch jeder Tag in demselben seine Plage hat, es uns unter Gottes Beistande doch gelingen wird, unserm mühevollen Berufe in der kommenden Zeit zu genügen; nicht darauf, dass eitel Glück und Friede uns in dem neuen </w:t>
      </w:r>
      <w:r>
        <w:lastRenderedPageBreak/>
        <w:t xml:space="preserve">Jahre umkränzen werde; sondern dass, wenn auch Leiden unser warten, Kämpfe uns bevorstehen, wir mit Gottes Hilfe die Einen würdig tragen, die Andern ehrenvoll streiten werden; nicht darauf, dass wir fortan werden unangefochten bleiben von der Versuchung der Sünde; sondern darauf, dass durch Wachsamkeit und Gebet wir ihre Angriffe bald entdecken und ihre Kraft in unserm Herzen brechen werden; nicht darauf, dass nun Alles, was wir beginnen, uns wohlgelingen, dass jeder unserer Wünsche in Erfüllung gehen, sondern darauf, dass es uns wenigstens vergönnt sein werde, mit unserer Kraft das Gottesreich zu fördern, und dass der allliebende Vater uns das verleihen werde, was zu unserm Frieden dient. Mit einem Worte: unsere Hoffnungen werden dann nicht eitle, hochmütige, irdische, uns in Sicherheit einwiegende, sondern demütige, himmlische und unsere sittliche Wachsamkeit schärfende sein. - Verliert so die durch Christum erleuchtete Hoffnung an irdischem Schimmer, so leuchtet sie doch um so herrlicher und beseligender, wenn sie sich auf das Ewige hinwendet. Da zeiget sie uns nach den Leiden und Mühen des Lebens einen seligen Frieden; statt des starren Bildes des Todes lässt sie das freundliche des ewigen Lebens, statt des drohenden Richterwortes des Ewigen, des allliebenden Vaters freundlichen Gnadenruf erscheinen - o wahrlich: Erst die Hoffnung, deren Licht Christus ist, schmückt unseren Lebenspfad, sie lässt uns nimmermehr zu Schanden werden. </w:t>
      </w:r>
    </w:p>
    <w:p w14:paraId="1DA4E111" w14:textId="77777777" w:rsidR="00585241" w:rsidRDefault="00585241" w:rsidP="00585241">
      <w:pPr>
        <w:pStyle w:val="StandardWeb"/>
      </w:pPr>
      <w:r>
        <w:t xml:space="preserve">Folgen wir darum Jesu, meine Geliebten, so werden wir die Wahrheit seines Wortes erproben: Wir werden nicht wandeln in Finsternis, sondern das Licht des ewigen Lebens haben. So verleihe er denn auch in dem kommenden Jahre uns kräftigen Trost in aller Trübsal; richtige Erkenntnis seines Willens für alle unsere Bestrebungen, und Kraft, ihn zu vollbringen; und die Hoffnung und der Glaube an ihn, welche sein heiliges Evangelium begründet, sie bleiben uns stets frisch und grün im Leben wie im Sterben. </w:t>
      </w:r>
    </w:p>
    <w:p w14:paraId="595AFD06" w14:textId="77777777" w:rsidR="00585241" w:rsidRDefault="00585241" w:rsidP="00585241">
      <w:pPr>
        <w:pStyle w:val="StandardWeb"/>
      </w:pPr>
      <w:r>
        <w:t xml:space="preserve">Durch Jesum wollen wir uns dir weihen, Vater im Himmel; dir vertrauen, dir dienen, auf dich setzen unsere Zuversicht; - und du, o Vater, segne uns. Amen. </w:t>
      </w:r>
    </w:p>
    <w:p w14:paraId="12A9C3B2" w14:textId="77777777" w:rsidR="00585241" w:rsidRDefault="00585241" w:rsidP="00585241">
      <w:pPr>
        <w:pStyle w:val="berschrift1"/>
      </w:pPr>
      <w:r>
        <w:t>Krummacher, Friedrich Wilhelm - Neuer Ausgang.</w:t>
      </w:r>
    </w:p>
    <w:p w14:paraId="15C54873" w14:textId="77777777" w:rsidR="00585241" w:rsidRDefault="00585241" w:rsidP="00585241">
      <w:pPr>
        <w:pStyle w:val="StandardWeb"/>
      </w:pPr>
      <w:r>
        <w:t xml:space="preserve">Psalm 119, 45. </w:t>
      </w:r>
      <w:r>
        <w:br/>
      </w:r>
      <w:r>
        <w:rPr>
          <w:rStyle w:val="Fett"/>
          <w:rFonts w:eastAsiaTheme="majorEastAsia"/>
        </w:rPr>
        <w:t xml:space="preserve">Ich wandle fröhlich: denn ich suche Deine Befehle. </w:t>
      </w:r>
    </w:p>
    <w:p w14:paraId="4C7933E0" w14:textId="77777777" w:rsidR="00585241" w:rsidRDefault="00585241" w:rsidP="00585241">
      <w:pPr>
        <w:pStyle w:val="StandardWeb"/>
      </w:pPr>
      <w:r>
        <w:t xml:space="preserve">So grüße euch denn Gott, geliebte Brüder, an diesem ersten Morgen eines neu begonnenen Jahres! Der Segen des Herrn komme über euch! Sein Friede regiere in eueren Hütten, in eueren Herzen! Wohl in verschiedenartigen Stimmungen lichten wir heute zu der neuen Jahresfahrt die Anker: traurig und gesenkten Hauptes die Einen, denn ihr Weg ist einsamer worden, ihre Bürde schwerer, ihre Aussicht trüber; wohlgemut und hoffnungsvoll die Anderen: denn günstige Winde, so denken sie, schwellen ihre Segel. Unter den letzteren ist der Pilger Gottes. Seine Stimme war's, die eben aus dem Psalm heraus zu uns herüber tönte. Wisset jedoch, dass er auch dann unter den fröhlichen sich befindet, wenn er das Loos der ersteren teilen muss, und der Himmel seines Erdenlebens bewölkt ist. Unter allen Umständen, - und dies unterscheidet ihn wesentlich von einem großen Tross seiner Mitvergnügten, - bleibt er seinem Wallfahrtspruche treu: „Ich wandle fröhlich!“ Wie geht das zu? Lasst uns sehen, und in den Gedanken und Anschauungen eines gläubigen Gottespilgers zu Anfang eines neuen Jahres uns zu orientieren suchen. Wir werden den Pilger zuerst für einige Augenblicke Halt machen, und über Mancherlei sich höchlich verwundern sehen. Sodann ergreift er seinen Stab aufs Neue, und wir erfahren, was ihn seine Straße so fröhlich ziehen lässt. </w:t>
      </w:r>
    </w:p>
    <w:p w14:paraId="60C7F8E2" w14:textId="77777777" w:rsidR="00585241" w:rsidRDefault="00585241" w:rsidP="00585241">
      <w:pPr>
        <w:pStyle w:val="StandardWeb"/>
      </w:pPr>
      <w:r>
        <w:lastRenderedPageBreak/>
        <w:t xml:space="preserve">Möchten in dem Bilde, das ich zu zeichnen gedenke, recht Viele unter euch sich selber wieder finden; diejenigen aber, vor welche es noch als ein fremdes hintritt, nicht ruhen, bis es auch in ihnen seine volle Verwirklichung gefunden! </w:t>
      </w:r>
    </w:p>
    <w:p w14:paraId="72A3CE24" w14:textId="77777777" w:rsidR="00585241" w:rsidRDefault="00585241" w:rsidP="00585241">
      <w:pPr>
        <w:pStyle w:val="berschrift2"/>
      </w:pPr>
      <w:r>
        <w:t>l.</w:t>
      </w:r>
    </w:p>
    <w:p w14:paraId="11282554" w14:textId="77777777" w:rsidR="00585241" w:rsidRDefault="00585241" w:rsidP="00585241">
      <w:pPr>
        <w:pStyle w:val="StandardWeb"/>
      </w:pPr>
      <w:r>
        <w:t xml:space="preserve">Der Pilger Gottes hemmt heute, wie auf einer Höhe angelangt, für einige Augenblicke seine Schritte, und schaut rückwärts, vorwärts, und um sich her Da tritt denn Mancherlei in seinen Gesichtskreis, was ihn in nicht geringe Verwunderung versetzt. Es gehören dahin in erster Reihe diejenigen seiner Wandergenossen nach der Ewigkeit, die es fertig zu bringen wissen, in heiterster Laune, ja zechend, tanzend und jubilierend aus dem alten Jahr ins neue hinüber zu schreiten. Das kann er trotz seiner Losung: „Ich wandle fröhlich“ nicht. Er hört in der Silvesternacht ein: „Tue Rechnung von deinem Haushalt“ an sich ergehen, und muss sich die Frage vorlegen, wie er die 365 Tage, um welche er der Ewigkeit näher rückte, ausgekauft, welche Fortschritte er in der Heiligung gemacht, und was er zur Verherrlichung seines Gottes verrichtet habe. Und da gerät es ihm denn nicht, ohne mannichfaltige demütigende Betrachtungen, ohne Zöllnerschläge an seine Brust, ohne Petrus- und Magdalenenempfindungen von dem alten Jahre los zu kommen. Wieviel kostbare Zeit wurde in Torheit vertändelt, wie viel edle Kraft an Nichtigem vertan, wie viel neue Schuld der alten beigefügt! Unmöglich ist es ihm, die Grenze des neuen Jahres zu überschreiten, ohne mit tiefer Beschämung vor der Heiligkeit Gottes sich gebeugt, ohne um Gnade und Vergebung am Staube mit Ihm gerungen, ohne seiner Huld und Gewogenheit sich aufs Neue versichert, und mit erneuerten Gelübden der Hingebung und Treue seinem Altare sich genaht zu haben. Muss es euch nicht begreiflich erscheinen, dass es den Pilger höchlich befremdet, wenn er Andere, die er doch auch für Heilige nicht erachten kann, über die Jahresgrenze leicht hinweg hüpfen sieht, als wäre dieselbe nichts mehr, als eine Barriere in irgend einem Kinderspiel, und wenn er gewahrt, wie es jenen Leuten nicht einmal in den Sinn kommt, auch nur einen Augenblick vor dieser Grenze Halt zu machen, und rückschauend im Geiste einen Denkstein mit der Inschrift aufzurichten: „Bis hierher hat der Herr geholfen. Lob, Preis und Dank sei Seinem heiligen Namen!“ </w:t>
      </w:r>
    </w:p>
    <w:p w14:paraId="4C2CD0DF" w14:textId="77777777" w:rsidR="00585241" w:rsidRDefault="00585241" w:rsidP="00585241">
      <w:pPr>
        <w:pStyle w:val="StandardWeb"/>
      </w:pPr>
      <w:r>
        <w:t xml:space="preserve">Das Befremden unseres Pilgers wächst, wenn er sie, die mit dem Glauben sich nicht befassen, der Zukunft entgegen taumeln sieht, als wäre gewisser nichts, als dass dieselbe ihnen nur Rosen auf den Weg streuen werde. Und trotz der phantastischen Träume, in denen sich grade in diesem Augenblicke ihrer nicht wenige zu wiegen scheinen, ist doch so ausgemacht nichts, als dass das neue Jahr ihnen eine neue Welt nicht bringen, sondern wesentlich Alles sein beim Alten lassen werde. Auch ferner noch werden Armut und Reichtum hienieden neben einander gehen, und neben spärlichen Freudenblumen nach wie vor die alten Dornen- und Distelsaaten mannichfaltigster Trübsal und Schmerzen wuchern. In dem neuen Jahre wird wie im alten das schwarze Heer der Krankheiten, der häuslichen Sorgen, und welcher Übel sonst die Welt durchziehen; und wer darf mit Zuversicht vertrauen, dass seine Schwelle davon unberührt bleiben werde? Und hebt nur die Schleier noch etwas weiter! Was gewahrt ihr? Särge, eine lange, dunkele Reihe, noch zwar mit Namen nicht bezeichnet; aber wer unter uns ist sicher, dass nicht im Laufe dieses Jahres an einem derselben auch der seine wird gelesen werden? Und was mögen die Schleier bergen, welche keiner sterblichen Hand zu lüften vergönnet ist? Das Allerschlimmste kann es sein; denn wir leben in einer schwülen, gärungsvollen Zeit, von der das Gefühl der Sicherheit längst gänzlich gewichen ist. Immer grollen dumpfe Donner unter unseren Füßen. Seit Jahren schon dampft, wenigstens der Kriegsvulkan unablässig fort. Ja, hin und wieder zucken bereits, das Schwerste drohend, verhängnisvoll züngelnde Flammen auf, und eh' wir es uns versehen, kann eine Alles verheerende Eruption unseren Friedens- und Freudentagen für lange ein Ende machen. Und wohlgemut einen Jahresweg </w:t>
      </w:r>
      <w:r>
        <w:lastRenderedPageBreak/>
        <w:t xml:space="preserve">antreten, der vom Gewölke solcher Gewissheiten und solcher Möglichkeiten umschattet und umgraut erscheint, bevor man die Rüstung sich anlegen ließ, in der man allen Unheilsmächten gewachsen ist; nein, wie man das kann, vermag der Pilger Gottes nicht zu fassen. Er für seine Person muss, ehe er seinen Marsch fortsetzt, ins Zeughaus seines Gottes hinein, und zu Ihm, dessen Kraft in der Schwachheit derer, die auf ihn trauen, mächtig sein will, wenigstens den tief ausgeholten Seufzer entsenden: „Herr, gürte mich, und mache Du mich Nichtig, dass ich am bösen Tage widerstehen, und das Feld behalten möge!“ </w:t>
      </w:r>
    </w:p>
    <w:p w14:paraId="6E55CE2E" w14:textId="77777777" w:rsidR="00585241" w:rsidRDefault="00585241" w:rsidP="00585241">
      <w:pPr>
        <w:pStyle w:val="StandardWeb"/>
      </w:pPr>
      <w:r>
        <w:t xml:space="preserve">Was unseren Pilger jedoch vor Allem Wunder nimmt, ist, dass nicht wenigstens die Alternden und Alten unter uns ein Gleiches, wie er, zu tun sich gedrungen fühlen, und dass sogar die schon Kränkelnden und Siechen mit ihren Wünschen und Begierden noch immer nur am vergänglichen Tande dieser Erde kleben. Nicht minder, als dies, befremdet ihn, dass die Reichen so fort und fort sein Evangelium verschmähen, da sie doch täglich an sich selbst die Erfahrung machen, dass alle zeitliche Habe das Herz nicht ausfüllt, nicht wahrhaft glücklich macht; dass die Armen nicht endlich Lust verspüren, reich zu werden in Gott, und das Dunkel ihres Lebens durch den Glauben zu verklären; dass es die Hoffnungslosen nicht drängt, an den entzückenden Aussichten Teil zu gewinnen, welche Christus den Seinen eröffnet hat; und dass Vätern und Müttern nicht vor allen anderen Sorgen diejenige am Herzen liegt, wie sie ihre Söhne und Töchter in der Gemeinschaft Christi vor den sittlichen Schiffbrüchen bergen und sicher stellen, an denen unsere Zeit so reich ist. Die Verwunderung des Gottespilgers erreicht aber den höchsten Grad, wie er wahrnimmt, dass unter den .Jüngeren unsrer Zeitgenossen manche dem Wahne sich gefangen gaben, als werde es bald mit Religion und Christentum nicht mehr so genau genommen werden, als nahe eine Zeit der Emanzipation, in der man von andern Schranken nicht mehr wissen werde, als die man sich selber setze; ja, als werde bald wieder, wie weiland in Paris, die Göttin Vernunft auf den Schild gehoben, und in jubelnder Prozession umhergetragen werden. O, welche Verblendung dies! Allerdings hat das Christentum schon manches Probefeuer auszuhalten gehabt; ist aber aus allen nur in verjüngtem Glanz, und mit neuen Beglaubigungssiegeln bedeckt hervorgegangen. </w:t>
      </w:r>
    </w:p>
    <w:p w14:paraId="6CD3AC60" w14:textId="77777777" w:rsidR="00585241" w:rsidRDefault="00585241" w:rsidP="00585241">
      <w:pPr>
        <w:pStyle w:val="StandardWeb"/>
      </w:pPr>
      <w:r>
        <w:t xml:space="preserve">Nie stand das biblische Christentum fester, als gegenwärtig. Sollte jedoch in Zukunft einmal wieder ein neuer Anfechtungsbrand für die Kirche des Herrn sich entzünden, so wird derselbe, nichts ist gewisser, als dies, nur das Heu, das Holz und die Stoppeln verzehren, womit man auf dem Grunde des Evangeliums baute; der Grund selbst aber, so wie der Edelsteinbau darauf, ist, wie er bereits den Stempel einer zweitausendjährigen Bewährung an der Stirne trägt, für alle Ewigkeit versichert. </w:t>
      </w:r>
    </w:p>
    <w:p w14:paraId="0F88CDD9" w14:textId="77777777" w:rsidR="00585241" w:rsidRDefault="00585241" w:rsidP="00585241">
      <w:pPr>
        <w:pStyle w:val="berschrift2"/>
      </w:pPr>
      <w:r>
        <w:t>2.</w:t>
      </w:r>
    </w:p>
    <w:p w14:paraId="0E4DB1C3" w14:textId="77777777" w:rsidR="00585241" w:rsidRDefault="00585241" w:rsidP="00585241">
      <w:pPr>
        <w:pStyle w:val="StandardWeb"/>
      </w:pPr>
      <w:r>
        <w:t xml:space="preserve">Mancherlei also stellt sich beim Jahreswechsel dar, worüber der Pilger Gottes nicht anders, als sich verwundern kann. Schreiten wir jetzt mit ihm ins neue Jahr hinüber. „Ich wandle fröhlich“, hören wir ihn sagen. Was ist's, das ihn so fröhlich seine Reise fortsetzen lässt? Er bezeichnet uns selbst den Grund. „Ich suche deine Befehle“, spricht er. Wir stutzen. Wie haben wir diese Rede zu verstehen? Er ist getrost, weil er sich ohne Sünde weiß? Nein, das sei ferne! Wie würde er gegen eine solche Auslegung seiner Worte Protest erheben, wenn er zur Stelle wäre? In keinem Stücke hat er sich genug getan. Vielmehr spricht er, ich verbürge es, vor Gottes Angesicht sich schuldigend, mit Hiob: „So du Lust hast, mit mir zu hadern, so kann ich dir auf Tausend nicht eins antworten.“ Merkt wohl, wie er ja auch nicht sagt: „Ich halte“, sondern: „Ich suche deine Befehle.“ Dass er sie aber sucht, d. h. dass sein innerstes Gemüt mit vollem Ernst und Eifer darauf gerichtet ist, in unverbrüchlicher Liebe und Treue Gott allein zu dienen, und von Gottes, und nicht bloß der Menschen Gebot, auf Schritt und Tritt seinen Gang bestimmen zu lassen, dessen ist er sich aufs tiefste und klarste bewusst. </w:t>
      </w:r>
      <w:r>
        <w:lastRenderedPageBreak/>
        <w:t xml:space="preserve">Hieraus aber schließt er nun, und zwar mit vollem Rechte, (es ist das sicherste Merkmal), dass er nicht der Welt mehr angehöre, sondern von der Welt erwählt, im Kern seines Wesens durch Gottes Geist erneuert, und der glücklichen und gesegneten Gemeinde der Kinder Gottes einverleibt wurde. „So ruht also sein fröhlicher Mut doch wieder auf dem Bewusstsein seiner persönlichen Heiligkeit?“ - O, nicht doch! Mit seiner eigenen Tugend darf er sich vor Gott nicht blicken lassen. Er ist ein armer Sünder, und weiß nur zu wohl, dass er ein solcher ist. Aber seine Lust zur Heiligkeit dient ihm, und zwar mit allem Grunde, zu einem sichern Zeichen, dass er denen beigehöre, die auf Gnade, auf freie Gnade, rechnen dürfen; und auf dieser Gnade, und auf ihr allein, ruht als auf ihrem letzten Grunde seine heitere Wander-Stimmung; ähnlicherweise, wie z.B. ihr, die ihr Ehrenzeichen tragt, nicht sowohl dieser Dekorationen selbst, als vielmehr der Allerhöchsten Huld euch freuet, welche euch durch sie bedeutet und besiegelt wird. </w:t>
      </w:r>
    </w:p>
    <w:p w14:paraId="55A93498" w14:textId="77777777" w:rsidR="00585241" w:rsidRDefault="00585241" w:rsidP="00585241">
      <w:pPr>
        <w:pStyle w:val="StandardWeb"/>
      </w:pPr>
      <w:r>
        <w:t xml:space="preserve">Begleiten wir den Pilger jetzt auf seinem Weitergange. Er wandert fröhlich. Und wie sollte er nicht? Er ist dem peinlichen Zustande derer entrissen, die über ihre wahre Bestimmung noch im Unklaren schweben, und aus dem Fragen und Tappen nach dem Ziele, zu dem sie sich auszustrecken, so wie nach dem Wege, den sie einzuschlagen haben, nicht herauszukommen. Der Herr hat seine Tritte gewiss gemacht. Er weiß sich, dass ich es kurz sage, in göttlicher Führung. „Führung?“ Höre ich fragen. „Was ist Führung?“ Ich vernahm das Wort öfter schon. „Was will es bedeuten?“ - Führung, Freund, ist zunächst etwas Anderes, als das göttliche Regiment. Unter Gottes Regiment steht ohne Ausnahme alle Kreatur. Gottes Zügel tragen auch die Verworfenen; aber sie gehen nicht in Gottes Gängelbanden. Zu Sanherib, dem Könige von Assyrien, sprach der Herr: „Ich will dir einen Ring in deine Nase legen, und ein Gebiss in dein Maul, und will dich den Weg wieder umführen, da du hergekommen bist!“ Das war nicht Führung. Ein Fürst regiert sein Volk; aber seinen Sohn führt er. Führung ist ununterbrochen Liebesleitung Gottes dem Ziele der herrlichsten Bestimmung entgegen. Wo hebt diese Führung an? Es ist dies nicht immer leicht zu sagen, da nicht selten die ersten, zarten Fäden derselben bis in die Verborgenheit eines dem Bewusstsein des Geführten selbst noch unerschlossenen Gnadenlebens zurückreichen. Wir müssen indes unterscheiden zwischen der göttlichen. Handbietung zur Führung, und der Führung selbst. Die Hand dazu bietet Er schon dem Säugling in der Taufe, und Er tut da wohl auch noch ein Mehreres an ihm. Und wer wäre unter uns, dem der Herr nicht auch in späteren Tagen seines Daseins mehr, als einmal nur, zum Führer auf seinem Lebenswege sich erboten hätte? Da du mit tiefbewegtem Herzen den Segen der Konfirmation empfingst; da du gerührt' zu deiner ersten Kommunion seinem heiligen Altare nahtest; an so manchem Weihnachtsfeste dann, das du gefeiert, bei deiner Geburtstage manchem, oder bei diesem jenem erschütternden Ereignis, das du in deinem Hause oder anderswo erlebtest: da stand Er vor dir, und sprach so unzweideutig, so vernehmlich: „Gib mir, mein Sohn, gib, meine Tochter, mir dein Herz, und lass deinen Augen meine Wege wohlgefallen!“ Ach hättest du damals feiner Stimme gehorcht, und getan, wozu er dich freundlich einlud! Aber du versagtest Ihm Herz und Hand, Ihm, der es so innig wohl mit dir meinte. Nun lebst du ganz der Welt und ihrem Wesen, und keimst und erfährst nur eine natürliche Entwickelung. Nichts Himmlisches verwob sich in dein Dasein. Ohne Aufblick zur Höhe, ohne Sorge um dein ewiges Heil, ohne Liebe zu Gottes Wort, zu Gottes Kirche, zu Gottes Volk, folgst du nur Eingebungen und Trieben, die nicht von Oben stammen. Nein, in göttlicher Führung stehst du nicht, sondern gehst, wie einst die Heiden, deine eigenen Wege. Ach, wenn du ahntest, du von der Hand des Herrn Losgerissener, wohin du gehst? Du kehrtest wohl mit Eile um, und ruhtest nicht, bis auch du deine Hand in der Hand des allertreusten Führers wüsstest! </w:t>
      </w:r>
    </w:p>
    <w:p w14:paraId="5753923E" w14:textId="77777777" w:rsidR="00585241" w:rsidRDefault="00585241" w:rsidP="00585241">
      <w:pPr>
        <w:pStyle w:val="StandardWeb"/>
      </w:pPr>
      <w:r>
        <w:t xml:space="preserve">Eingeleitet wird die göttliche Führung, wenn dir der Himmelshauch der Sehnsucht nach Besserem, als die Welt zu bieten hat, den Busen zu schwellen anhub, und dann der Geist des </w:t>
      </w:r>
      <w:r>
        <w:lastRenderedPageBreak/>
        <w:t xml:space="preserve">Herrn soweit in deinem Innern Raum gewann, dass du dir deines bisherigen Lebens mit tiefer Kümmernis als eines offenbaren Irrgangs klar bewusst wirst. Ihren eigentlichen Anfang aber nimmt sie erst, die Gottesführung, wenn du, von der Liebe Gottes in Christo gerührt und zugleich ermutigt, als ein armer Gnade suchender Sünder zu seinen Füßen nieder sankest, und aus deinem Innersten lauter und tränenfeucht der entscheidende Ruf der Übergabe sich losrang: „Herr, ich bin dein Knecht, ich bin deine Magd! Unterweise mich, und nimm dich meiner Seele herzlich an!“ Nun magst auch du deine Straße fröhlich ziehen: denn Führung ist hinfort dein Leben, göttliche Führung, An der Hand dessen gehst du jetzt einher, der alle Sorgen deiner Wallfahrt auf sich genommen. Ein neues Jahr liegt heute vor dir, gleich einem Album, einem Buche mit unbeschriebenen Blättern. Die Blätter sind die 85 Tage. Auf ein jegliches derselben wird der Herr nun seinen Namen schreiben. Was willst du mehr, als dies? - Oder fragst du noch, was das heiße? Täglich, dies heißt's, wird Er in mannichfaltigster Weise sich an dir betätigen: dein Leben ordnend, deine Geschicke lenkend, hier dich schirmend und behütend; da dich stärkend, tröstend und ermutigend. Du brauchst hinfort nur noch deine Augen aufzutun, um allwärts seine Gegenwart zu verspüren. Und fragst du, welchen Weg Er dich führen werde, so wisse, dass es der Wege freilich mancherlei gibt. Es gibt einen Johannisweg, einen ebenen und sanften; einen schwereren gibt's: den Petrus und Paulusweg; und einen noch raueren: denke an den Weg Hiobs, oder an den des Täufers in der Wüste und in der Kerkernacht. Lauter Kindergotteswege dies. Ich wünsche dir den lieblichsten derselben. Aber welcher der heilsamste sei für jeden Einzeln, das weiß nicht ich, noch du, sondern allein der, der ihn nach seinem weisen Rat dich gehen heißt. Mit aller Führung Gottes ist es einzig darauf abgesehen, dass der alte Mensch in uns sterbe und vergehe, und wir je mehr und mehr dem Bilde des Schönsten der Menschenkinder ähnlich werden. Darum wisse: wenn Er dich demütigen wird im neuen Jahre, so geschieht es sicher, weil du zum Hochmut neigst. Wenn Er dich arm macht, so zweifle nicht, dass Reichtum dir zu Strick und Falle worden wäre. Wenn Er dir Krankheit sendet, so ist sie nur ein ärztlicher Messerschnitt, der dein Herz von der Welt, mit der es wiederum verwachsen wollte, lösen soll. Wenn Er dich, den Weinenden, an teure Gräber stellt, o so verstehe, dass Er dir nur ein „Aufwärts das Herz!“ durch diese schmerzliche Führung zuruft. Ja, halte dich versichert, dass hinter dem Allem nur der treuste Wille, nur die mütterlichste Fürsorge um dich verborgen ist. Und ginge es auch einmal so hart her in deinem Leben, dass, freilich immer noch ohne allen Grund, dir dünken möchte, Er wolle dich über Vermögen versuchet werden lassen; glaub's nicht, lieber Bruder! Erinnere dich dann, dass du einen Schatz bei dir trägst, ein Amulett, ein Kleinod, welches wahrlich Alles, auch das Schwerste und Herbste, leicht und erträglich macht, und für Alles überschwänglich schadlos hält. Was für ein Schatz dies sei? Es ist im Schrein deines tief innersten Bewusstseins der Schatz der Vergebung aller deiner Schuld, der Schatz der Huld und Liebe deines Gottes. Ich kannte einen schwergeprüften Mann, der, als er das mannichfaltige bittere Kreuz mir schilderte, unter welchem er seit lange zu seufzen habe, oft plötzlich wie ein sich Besinnender sich selbst unterbrach, und, während ein Lichtglanz wahrhaft himmlischer Freudigkeit sein bleiches Angesicht verklärte, gleich einem Entzückten ausrief: „Doch, was ist's, das ich leide? Was, dass ich klage? Habe ich doch Gnade, und darf mich Gottes als meines Freundes rühmen!“ Und wie einst sein Meister auf den Wogen des Meeres, wandelte auch er über den Drangsalsfluten, die ihn umbrausten. Solche Wundermacht übt im Pilger Gottes das Besinnen auf den Friedenshort, den er sein zu nennen berechtigt ist. </w:t>
      </w:r>
    </w:p>
    <w:p w14:paraId="3C1E4B5C" w14:textId="77777777" w:rsidR="00585241" w:rsidRDefault="00585241" w:rsidP="00585241">
      <w:pPr>
        <w:pStyle w:val="StandardWeb"/>
      </w:pPr>
      <w:r>
        <w:t xml:space="preserve">O Freunde, was wir denn tun, sehen wir zu, dass auch unser Leben Führung, göttliche Gnadenführung werde! Zurück, zur guten Stunde noch, aus der Irre unserer selbsterwählten Wege, und, so lange es noch Zeit ist, die Rechte dessen ergriffen, der da spricht: „Ich will euch leiten, tragen und heben bis ins Alter!“ Und ist sie geschehen, die Übergabe an seine Leitung, und geschah sie aufrichtig, rückhaltlos, unbedingt, für Feit und Ewigkeit, dann </w:t>
      </w:r>
      <w:r>
        <w:lastRenderedPageBreak/>
        <w:t xml:space="preserve">vorwärts, du Pilger Gottes, wohlgemut und getrost! Mit festem und gewissen Schritte vorwärts, da es ja der rechte Weg ist, auf dem du wandelst. Und was die kommenden Tage dir bringen mögen, zweifle nicht, in Allem wird der Gruß der Liebe Gottes, der Segen Seiner Gnade sein. Bitte nur den Herrn, dass er das Abzeichen derer, die in seiner Liebesleitung stehen, immer frisch und lebenskräftig ausgeprägt in dir erhalten, d. h. dich tüchtig machen wolle, jederzeit mit voller innerer Wahrheit sagen zu können: „Ich suche deine Befehle!“ Dann darf nichts mehr dich hindern fröhlich zu wandeln. Ob auch alle Wasser der Trübsal über dich gehen: du erinnerst dich des Schatzes, der dir zu Teil geworden; du sagst dir vor: „Ich stehe ja in Gottes Führung;“ du weckst in dir das tröstliche Bewusstsein, dass überall, ob es auch nicht so scheine, die Straße vor dir geebnet und gebahnt sei, und stimmst mit jauchzender Seele ein in das Siegesgeschrei jener Gottespilger, die zuerst an Jesu Hand den Weg des Friedens zogen: „Leben wir, so leben wir dem Herrn; sterben wir, so sterben wir dem Herrn. Wir leben oder sterben, so sind wir des Herrn!“ Matth. 18, 21. 22. </w:t>
      </w:r>
    </w:p>
    <w:p w14:paraId="713DE568" w14:textId="77777777" w:rsidR="00585241" w:rsidRDefault="00585241" w:rsidP="00585241">
      <w:pPr>
        <w:pStyle w:val="StandardWeb"/>
      </w:pPr>
      <w:r>
        <w:t>Wohlan denn, fröhlich weit</w:t>
      </w:r>
      <w:r>
        <w:br/>
        <w:t>Dem Ziele zugestrebt,</w:t>
      </w:r>
      <w:r>
        <w:br/>
        <w:t>Bis uns die Himmelsleiter</w:t>
      </w:r>
      <w:r>
        <w:br/>
        <w:t>Der letzten Not enthebt!</w:t>
      </w:r>
      <w:r>
        <w:br/>
        <w:t>In Jesu Hut geborgen,</w:t>
      </w:r>
      <w:r>
        <w:br/>
        <w:t>Geführt von Seiner Hand:</w:t>
      </w:r>
      <w:r>
        <w:br/>
        <w:t>Warum noch ängstlich sorgen?</w:t>
      </w:r>
      <w:r>
        <w:br/>
        <w:t xml:space="preserve">Schon dämmert fern der Morgen. - </w:t>
      </w:r>
      <w:r>
        <w:br/>
        <w:t xml:space="preserve">Gruß Dir, mein Heimatland! - Amen. </w:t>
      </w:r>
    </w:p>
    <w:p w14:paraId="6E96B094" w14:textId="77777777" w:rsidR="00585241" w:rsidRDefault="00585241" w:rsidP="00585241">
      <w:pPr>
        <w:pStyle w:val="berschrift1"/>
      </w:pPr>
      <w:r>
        <w:t>Krummacher, Friedrich Wilhelm - Sage den Kindern Israel, dass sie ziehen!</w:t>
      </w:r>
    </w:p>
    <w:p w14:paraId="260109E4" w14:textId="77777777" w:rsidR="00585241" w:rsidRDefault="00585241" w:rsidP="00585241">
      <w:pPr>
        <w:pStyle w:val="StandardWeb"/>
      </w:pPr>
      <w:r>
        <w:t xml:space="preserve">Neujahrspredigt gehalten am 1. Januar 1852. </w:t>
      </w:r>
    </w:p>
    <w:p w14:paraId="10E52781" w14:textId="77777777" w:rsidR="00585241" w:rsidRDefault="00585241" w:rsidP="00585241">
      <w:pPr>
        <w:pStyle w:val="StandardWeb"/>
      </w:pPr>
      <w:r>
        <w:rPr>
          <w:rStyle w:val="Fett"/>
          <w:rFonts w:eastAsiaTheme="majorEastAsia"/>
        </w:rPr>
        <w:t>Und der Herr sprach zu Mose: Was schreiest du zu mir? Sage den Kindern Israel, dass sie ziehen.</w:t>
      </w:r>
      <w:r>
        <w:br/>
      </w:r>
      <w:r>
        <w:rPr>
          <w:rStyle w:val="Hervorhebung"/>
          <w:rFonts w:eastAsiaTheme="majorEastAsia"/>
        </w:rPr>
        <w:t>2. Mose 14,15.</w:t>
      </w:r>
      <w:r>
        <w:t xml:space="preserve"> </w:t>
      </w:r>
    </w:p>
    <w:p w14:paraId="422931C4" w14:textId="77777777" w:rsidR="00585241" w:rsidRDefault="00585241" w:rsidP="00585241">
      <w:pPr>
        <w:pStyle w:val="StandardWeb"/>
      </w:pPr>
      <w:r>
        <w:t xml:space="preserve">Gott zum Gruße, teure Brüder, an diesem ersten Morgen eines neuen Jahrs! – Bis hierher half der Herr! Gelobet sei sein heiliger Name! „Leben und Wohltat hat er an uns getan, und sein Aufsehen bewahrte unseren Odem.“ – Wir rufen: „Herr, du bist groß, und dein Name ist groß, und kannst es mit der Tat beweisen;“ und spannen getrosten Mutes unsre Segel zur Weiterreise. – „Getrosten Mutes?“ fallt ihr fragend ein. – Ich verstehe euer Bedenken. Ihr wollt mich daran erinnern, dass es das Jahr 1852 sei, das vor uns stehe! Aber, wie eure Sorge demselben auch das Horoskop gestellt, immer bleibt’s doch das Jahr 1852 </w:t>
      </w:r>
      <w:r>
        <w:rPr>
          <w:rStyle w:val="Fett"/>
          <w:rFonts w:eastAsiaTheme="majorEastAsia"/>
        </w:rPr>
        <w:t>nach Christi Geburt</w:t>
      </w:r>
      <w:r>
        <w:t xml:space="preserve">. Und gelänge es dem Teufel, es gar umzuwerfen, und in das Jahr </w:t>
      </w:r>
      <w:r>
        <w:rPr>
          <w:rStyle w:val="Fett"/>
          <w:rFonts w:eastAsiaTheme="majorEastAsia"/>
        </w:rPr>
        <w:t>Eins</w:t>
      </w:r>
      <w:r>
        <w:t xml:space="preserve"> seiner Thronbesteigung zu verwandeln, so träte es auch darum noch nicht aus der Reihe </w:t>
      </w:r>
      <w:r>
        <w:rPr>
          <w:rStyle w:val="Fett"/>
          <w:rFonts w:eastAsiaTheme="majorEastAsia"/>
        </w:rPr>
        <w:t>der</w:t>
      </w:r>
      <w:r>
        <w:t xml:space="preserve"> Jahre heraus, über welche das unumschränkte Zepter </w:t>
      </w:r>
      <w:r>
        <w:rPr>
          <w:rStyle w:val="Fett"/>
          <w:rFonts w:eastAsiaTheme="majorEastAsia"/>
        </w:rPr>
        <w:t>dessen</w:t>
      </w:r>
      <w:r>
        <w:t xml:space="preserve"> waltet und gebeut, der ein Herr aller Herrn heißt, und der da macht, beide, mit den Kräften, die im Himmel und auf Erden sind, was er will. Ja, hat sich’s nicht jetzt schon erzeigen müssen, dass auch das Jahr 1852 seiner Botmäßigkeit unterworfen ist? Durch sein Fügen und Regieren hat es bereits merklich seine Gestalt verändert. Die ganze Welt stimmt darin überein, dass es sich mit einem Male wie durch ein Wunder ganz anders ansehe, als es vor wenigen Wochen noch, aus der Ferne angeschaut, erschienen sei. Offenbar sehen wir seine Stirn minder bewölkt, als vor Kurzem noch. Doch liegt hierin keineswegs eine Bürgschaft, dass es unter seinem weiten Mantel nur </w:t>
      </w:r>
      <w:r>
        <w:lastRenderedPageBreak/>
        <w:t xml:space="preserve">Rosen für uns bergen werde. Die Welt steht an tausend Enden immer noch über sehr bedenklichen Minen; und bliebe die </w:t>
      </w:r>
      <w:r>
        <w:rPr>
          <w:rStyle w:val="Fett"/>
          <w:rFonts w:eastAsiaTheme="majorEastAsia"/>
        </w:rPr>
        <w:t>Welt</w:t>
      </w:r>
      <w:r>
        <w:t xml:space="preserve"> auch unerschüttert, was Alles kann über ein einzelnes Menschenleben nicht ergehen? </w:t>
      </w:r>
    </w:p>
    <w:p w14:paraId="416704FE" w14:textId="77777777" w:rsidR="00585241" w:rsidRDefault="00585241" w:rsidP="00585241">
      <w:pPr>
        <w:pStyle w:val="StandardWeb"/>
      </w:pPr>
      <w:r>
        <w:t xml:space="preserve">Brüder, unser Text versetzt uns in einen der bedeutungsvollsten Momente der heiligen Geschichte. Israel steht am roten Meere. Ihr wisst um seine verzweifelte Lage. Hinter ihm der Feind; zu beiden Seiten starre Felsenwände; vor ihm die brausende See, und nicht Brücke noch Schiff zum Übergange. Wo aus nun und ein? Moses hat die ausdrückliche Zusicherung von seinem Gott: „die Ägypter sollen inne werden, dass ich der Herr bin!“ Fußend hierauf spricht er dem bereits verzagenden Volke Mut ein. „Fürchtet euch nicht“, ruft er ihnen zu; „stehet fest: der Herr wird für euch streiten, und ihr werdet stille sein!“ – Hört, hört! Wer staunt nicht über die Beherztheit und Festigkeit des Mannes in so ungeheurer Lage? Doch eine Frage des Herrn an ihn verrät uns, dass die Kühnheit, welche die Worte Mosis atmen, diejenige seines Empfindens überbietet. „Was schreiest du zu mir?“ spricht der Herr. Also Sturm, Kampf, Notschrei des angefochtenen Glaubens in Mosis Seele. Doch der Herr weiß das Ungestüm seines Gemütes zu bedrohen. </w:t>
      </w:r>
      <w:r>
        <w:rPr>
          <w:rStyle w:val="Fett"/>
          <w:rFonts w:eastAsiaTheme="majorEastAsia"/>
        </w:rPr>
        <w:t>“Sage den Kindern Israel“</w:t>
      </w:r>
      <w:r>
        <w:t xml:space="preserve">, spricht Jehova, </w:t>
      </w:r>
      <w:r>
        <w:rPr>
          <w:rStyle w:val="Fett"/>
          <w:rFonts w:eastAsiaTheme="majorEastAsia"/>
        </w:rPr>
        <w:t>“dass sie ziehen!“</w:t>
      </w:r>
      <w:r>
        <w:t xml:space="preserve"> Und Moses ruft gehoben sein „Vorwärts,“ schwingt glaubensfreudig seinen Stab, und Israels Kinder ziehen mit Frieden. </w:t>
      </w:r>
    </w:p>
    <w:p w14:paraId="2837677B" w14:textId="77777777" w:rsidR="00585241" w:rsidRDefault="00585241" w:rsidP="00585241">
      <w:pPr>
        <w:pStyle w:val="StandardWeb"/>
      </w:pPr>
      <w:r>
        <w:t xml:space="preserve">„Ach, wenn wir das auch vermöchten!“ – Brüder, wir können es, wo wir uns nur dem Israel Gottes beigesellen. </w:t>
      </w:r>
      <w:r>
        <w:rPr>
          <w:rStyle w:val="Fett"/>
          <w:rFonts w:eastAsiaTheme="majorEastAsia"/>
        </w:rPr>
        <w:t>Zwei große Wahrheiten</w:t>
      </w:r>
      <w:r>
        <w:t xml:space="preserve"> gehen dann als Feuer- und Wolkensäule vor uns her, und sorgen, dass es bei der Nacht uns nicht an Licht, noch in des Tages Schwüle an süßem Schatten fehle. Die erste Wahrheit: </w:t>
      </w:r>
      <w:r>
        <w:rPr>
          <w:rStyle w:val="Fett"/>
          <w:rFonts w:eastAsiaTheme="majorEastAsia"/>
        </w:rPr>
        <w:t>es waltet über der Welt ein persönlicher Gott</w:t>
      </w:r>
      <w:r>
        <w:t xml:space="preserve">; die andre: </w:t>
      </w:r>
      <w:r>
        <w:rPr>
          <w:rStyle w:val="Fett"/>
          <w:rFonts w:eastAsiaTheme="majorEastAsia"/>
        </w:rPr>
        <w:t>dieser Gott ist mit seinem Volk</w:t>
      </w:r>
      <w:r>
        <w:t xml:space="preserve">. </w:t>
      </w:r>
    </w:p>
    <w:p w14:paraId="7089A00A" w14:textId="77777777" w:rsidR="00585241" w:rsidRDefault="00585241" w:rsidP="00585241">
      <w:pPr>
        <w:pStyle w:val="StandardWeb"/>
      </w:pPr>
      <w:r>
        <w:t xml:space="preserve">Sehr einfache und bekannte Sätze dies; aber wer erkennt sie in vollem Ernste an? Kommt, lernen wir, so weit es noch nötig ist, sie glauben; oder lassen wir uns, wofern wir über die Schülerbank hinweg sind, im Glauben an sie befestigen und stärken. Ich weiß nicht, was wir Besseres an der Schwelle eines neuen Jahres tun könnten? Stehe der Herr unser Gott uns bei, und segne er unseren Ausgang und Eingang von nun an bis in Ewigkeit! </w:t>
      </w:r>
    </w:p>
    <w:p w14:paraId="6ACD8EF9" w14:textId="77777777" w:rsidR="00585241" w:rsidRDefault="00585241" w:rsidP="00585241">
      <w:pPr>
        <w:pStyle w:val="berschrift2"/>
      </w:pPr>
      <w:r>
        <w:t>1.</w:t>
      </w:r>
    </w:p>
    <w:p w14:paraId="6AF2E3A9" w14:textId="77777777" w:rsidR="00585241" w:rsidRDefault="00585241" w:rsidP="00585241">
      <w:pPr>
        <w:pStyle w:val="StandardWeb"/>
      </w:pPr>
      <w:r>
        <w:t xml:space="preserve">Dass wir bei der Anfangslehre alles religiösen Wissens wiederum beginnen, und euch, die ihr längst solltet Meister sein, zu den ersten Buchstaben der göttlichen Worte zurück führen müssen! Aber leider! tut es also Not. Die Gemütswelt vieler Tausende ist wieder tabula rasa, blanker, leerer Grund. Ein dämonisch vergifteter Zeitgeist hat die letzten Reste christlichen Bewusstseins in den Seelen der Leute weggeätzt; und so liegt uns, den „Haushaltern über Gottes Geheimnisse“, nichts dringender ob, als vor jedem Weitern das Abc aller höheren Wahrheit in die nackten Herzenstafeln wieder hineinzuzeichnen. </w:t>
      </w:r>
    </w:p>
    <w:p w14:paraId="0314B852" w14:textId="77777777" w:rsidR="00585241" w:rsidRDefault="00585241" w:rsidP="00585241">
      <w:pPr>
        <w:pStyle w:val="StandardWeb"/>
      </w:pPr>
      <w:r>
        <w:t xml:space="preserve">Furchtbar wäre der Gedanke, dass </w:t>
      </w:r>
      <w:r>
        <w:rPr>
          <w:rStyle w:val="Fett"/>
          <w:rFonts w:eastAsiaTheme="majorEastAsia"/>
        </w:rPr>
        <w:t>des Menschen Willkür</w:t>
      </w:r>
      <w:r>
        <w:t xml:space="preserve"> und der </w:t>
      </w:r>
      <w:r>
        <w:rPr>
          <w:rStyle w:val="Fett"/>
          <w:rFonts w:eastAsiaTheme="majorEastAsia"/>
        </w:rPr>
        <w:t>Zufall</w:t>
      </w:r>
      <w:r>
        <w:t xml:space="preserve"> die einzigen Mächte wären, die am Ruder des Weltschiffs und am Webstuhl der Geschichte säßen. Da sich Alles in der Welt nur eben mache, wie es könne, und über dem Getriebe der Adamskinder wie über dem Zusammenfluten der sogenannten „Umstände“ kein höherer Wille regierend und gestaltend walte: </w:t>
      </w:r>
      <w:r>
        <w:rPr>
          <w:rStyle w:val="Fett"/>
          <w:rFonts w:eastAsiaTheme="majorEastAsia"/>
        </w:rPr>
        <w:t>der</w:t>
      </w:r>
      <w:r>
        <w:t xml:space="preserve"> Gedanke wäre nicht zu tragen. Und doch hegen ihn in dieser glaubenslosen Zeit, dunkler oder klarer, Millionen, die darum auch, wie sie im Leben keinen Frieden haben, wenn ihre Stunde schlägt, verzweifeln, oder tierisch verdumpft von hinnen fahren. Wie stehen diese in den Schlingen einer sich selbst überlassenen Zeitbildung bis zum Atheismus fortgerissenen Leute an der Schwelle eines neuen Jahres? Das Jahr ist für sie eine große dunkle Urne, in der eine blinde Macht, </w:t>
      </w:r>
      <w:r>
        <w:rPr>
          <w:rStyle w:val="Fett"/>
          <w:rFonts w:eastAsiaTheme="majorEastAsia"/>
        </w:rPr>
        <w:t>Ungefähr</w:t>
      </w:r>
      <w:r>
        <w:t xml:space="preserve"> genannt, gedankenlos die bunten </w:t>
      </w:r>
      <w:r>
        <w:lastRenderedPageBreak/>
        <w:t xml:space="preserve">Loose mischte. Mit bebender Hand tasten sie hinein; denn niemand steht ihnen dafür, dass sie nicht statt des Heilsamen das für sie Verderblichste und Ärgste greifen werden. Für </w:t>
      </w:r>
      <w:r>
        <w:rPr>
          <w:rStyle w:val="Fett"/>
          <w:rFonts w:eastAsiaTheme="majorEastAsia"/>
        </w:rPr>
        <w:t>sie</w:t>
      </w:r>
      <w:r>
        <w:t xml:space="preserve"> wacht, sinnt und sorgt keine ewige Weisheit und Liebe in der Höhe. Sie glauben keinen Gott, oder sie nennen in ungereimter Weise Gott die erträumte dunkle, unfreie, bewusstseinslose </w:t>
      </w:r>
      <w:r>
        <w:rPr>
          <w:rStyle w:val="Fett"/>
          <w:rFonts w:eastAsiaTheme="majorEastAsia"/>
        </w:rPr>
        <w:t>Naturkraft</w:t>
      </w:r>
      <w:r>
        <w:t xml:space="preserve">, die Alles erzeuge, und Alles blindlings wirke, und von der sie sagen, dass sie im Menschen ihre höchste Potenz entfalte und erst in </w:t>
      </w:r>
      <w:r>
        <w:rPr>
          <w:rStyle w:val="Fett"/>
          <w:rFonts w:eastAsiaTheme="majorEastAsia"/>
        </w:rPr>
        <w:t>seinem</w:t>
      </w:r>
      <w:r>
        <w:t xml:space="preserve"> Geiste, der übrigens als ein aus dem dunkeln Urgrund schnell aufblitzender Funke im Tode in das unpersönliche All, d.h. in das Nichts zurücksinke, zum Bewusstsein ihrer selbst gelange. O welch eine Verblendung oder Verstocktheit gehört dazu, den lebendigen und </w:t>
      </w:r>
      <w:r>
        <w:rPr>
          <w:rStyle w:val="Fett"/>
          <w:rFonts w:eastAsiaTheme="majorEastAsia"/>
        </w:rPr>
        <w:t>persönlichen</w:t>
      </w:r>
      <w:r>
        <w:t xml:space="preserve"> Gott zu übersehen, der schon in der sichtbaren Schöpfung, die uns umgibt, wohin wir die Blicke richten, so unverhüllt und augenfällig uns entgegentritt, und überall her so laut und so vernehmlich sein </w:t>
      </w:r>
      <w:r>
        <w:rPr>
          <w:rStyle w:val="Fett"/>
          <w:rFonts w:eastAsiaTheme="majorEastAsia"/>
        </w:rPr>
        <w:t>“Hier bin ich“</w:t>
      </w:r>
      <w:r>
        <w:t xml:space="preserve"> uns zuruft! Findet sich doch in diesem weiten Gebiete nirgends auch nur die leiseste Spur, dass hier statt eines ewigen Verstandes nur der </w:t>
      </w:r>
      <w:r>
        <w:rPr>
          <w:rStyle w:val="Fett"/>
          <w:rFonts w:eastAsiaTheme="majorEastAsia"/>
        </w:rPr>
        <w:t>Zufall</w:t>
      </w:r>
      <w:r>
        <w:t xml:space="preserve"> walte. Auf Schritt und Tritt begegnet uns hier vielmehr Vernunft, Plan, Absicht, Berechnung, bewusster Zweck; und die Einrichtungen entsprechen allwege dem jedesmaligen Zwecke in so vollkommenem Maße, dass man’s mit Händen greift, sie seien </w:t>
      </w:r>
      <w:r>
        <w:rPr>
          <w:rStyle w:val="Fett"/>
          <w:rFonts w:eastAsiaTheme="majorEastAsia"/>
        </w:rPr>
        <w:t>überlegt</w:t>
      </w:r>
      <w:r>
        <w:t xml:space="preserve"> und sinnig </w:t>
      </w:r>
      <w:r>
        <w:rPr>
          <w:rStyle w:val="Fett"/>
          <w:rFonts w:eastAsiaTheme="majorEastAsia"/>
        </w:rPr>
        <w:t>vorbedacht</w:t>
      </w:r>
      <w:r>
        <w:t xml:space="preserve">. </w:t>
      </w:r>
    </w:p>
    <w:p w14:paraId="4CEFC0E2" w14:textId="77777777" w:rsidR="00585241" w:rsidRDefault="00585241" w:rsidP="00585241">
      <w:pPr>
        <w:pStyle w:val="StandardWeb"/>
      </w:pPr>
      <w:r>
        <w:t xml:space="preserve">Tritt hinaus ins Freie. Schon der entlaubte Baum da draußen fragt: Wer verordnete mir diesen stillen Winterschlaf, in dem ich für neue Sommertriebe meine Kräfte und Säfte konzentriere? Wer, fragt dich der Schnee auf den Feldern, breitete mich als eine wärmende Decke über die grünen Saaten, dass der Frost sie nicht versehre? Der Frost selbst, er fragt dich: „Wer machte, dass, wenn ich in Bach, Teich, Strom und Meer die Gewässer fasse, und teilweise zu Kristall verdichte, diese den ganzen Reichtum von Wärme, den sie in sich bergen, in deine Atmosphäre entlassen müssen, damit ich das Maß nicht überschreite, und nicht auch dich, und Alles, was Odem hat, erstarren mache? Es fragt dich die Sonne vom Firmament: Wer richtete es so trefflich ein, dass meine Glut, damit du in ihrem Brande nicht vergehest, in demselben Augenblicke, in welchem sie die Erde und die Wasser drunten wärmt, die erfrischenden Nebel aus der Tiefe herauflockt, und die Erde mit dem träufelnden Wolkengewölbe überbaut? Wer, fragt dich der Wechsel von Tag und Nacht, von Sommer und Winter, gab dem dunkeln Planeten, den du bewohnst, den Anstoß zu seinem wunderbaren Umschwung um die Sonne? Wer regelte diesen Umschwung in so bewunderungswürdiger Angemessenheit zu aller Notdurft der riesigen Haushaltung hier unten? Wer, ruft der rollende Donner aus der Höhe dir zu, durchzog den Luftkreis über dir mit den unsichtbaren Elektrophoren, die die erschlaffte Atmosphäre, die dich umströmt, immer wieder zur rechten Zeit belebt, und ihr neue Spannkraft leiht? Wer, fragt Alles, was im großen Garten der Natur an Gewächsen dich umgrünt und umblüht, legte schon in die Wurzel uns den Trieb zum </w:t>
      </w:r>
      <w:r>
        <w:rPr>
          <w:rStyle w:val="Fett"/>
          <w:rFonts w:eastAsiaTheme="majorEastAsia"/>
        </w:rPr>
        <w:t>Saatkorn</w:t>
      </w:r>
      <w:r>
        <w:t xml:space="preserve">, und verschloss in diesen Körnlein die schöpferische Keimkraft und die Zukunft unsrer Gattung? – Und wie viele tausend Erscheinungen gleicher Art richten an dich dieselbe Frage. Vollbrachte dieses Alles ein </w:t>
      </w:r>
      <w:r>
        <w:rPr>
          <w:rStyle w:val="Fett"/>
          <w:rFonts w:eastAsiaTheme="majorEastAsia"/>
        </w:rPr>
        <w:t>Ungefähr</w:t>
      </w:r>
      <w:r>
        <w:t xml:space="preserve">, wie wollt ihr diesem Ungefähr die </w:t>
      </w:r>
      <w:r>
        <w:rPr>
          <w:rStyle w:val="Fett"/>
          <w:rFonts w:eastAsiaTheme="majorEastAsia"/>
        </w:rPr>
        <w:t>vernünftige Überlegung</w:t>
      </w:r>
      <w:r>
        <w:t xml:space="preserve"> streitig machen? Die Idee eines mit sich zu Rate gehenden Zufalls steht aber mit sich selbst im Widerspruch und ist ein Unding. Der in der weiten Schöpfung wirkenden, waltenden und schaltenden Kraft eignet einzig nur der Name Gott, und zwar sofern derselbe den Begriff der </w:t>
      </w:r>
      <w:r>
        <w:rPr>
          <w:rStyle w:val="Fett"/>
          <w:rFonts w:eastAsiaTheme="majorEastAsia"/>
        </w:rPr>
        <w:t>Persönlichkeit</w:t>
      </w:r>
      <w:r>
        <w:t xml:space="preserve"> einschließt. Doch vernimmt weiter, und lass mich dir noch diejenigen Natureinrichtungen namhaft machen, welche ein denkender amerikanischer Arzt mit unter den Stützen nennt, an denen er sich aus der Finsternis des Atheismus zu dem Lichte der Gotteserkenntnis hervorarbeitete. Wäge den </w:t>
      </w:r>
      <w:r>
        <w:rPr>
          <w:rStyle w:val="Fett"/>
          <w:rFonts w:eastAsiaTheme="majorEastAsia"/>
        </w:rPr>
        <w:t>Atem</w:t>
      </w:r>
      <w:r>
        <w:t xml:space="preserve">, der von deinem Munde geht. Er ist, nachdem du ihn eingesogen, grade so viel </w:t>
      </w:r>
      <w:r>
        <w:rPr>
          <w:rStyle w:val="Fett"/>
          <w:rFonts w:eastAsiaTheme="majorEastAsia"/>
        </w:rPr>
        <w:t>schwerer</w:t>
      </w:r>
      <w:r>
        <w:t xml:space="preserve"> geworden, als die Luft um dich her, wie dazu nötig ist, dass er, wieder ausgehaucht, sich alsobald zur Tiefe senke, und das Erdreich und dessen Gewächse dünge. Freue dich, dass dem also ist; denn wisse, dass bald die ganze Menschenfamilie unrettbar dahinwelken, ja die Erde zu einem großen stillen Totenhofe werden würde, wenn die in der Lunge wesentlich </w:t>
      </w:r>
      <w:r>
        <w:rPr>
          <w:rStyle w:val="Fett"/>
          <w:rFonts w:eastAsiaTheme="majorEastAsia"/>
        </w:rPr>
        <w:t>veränderte</w:t>
      </w:r>
      <w:r>
        <w:t xml:space="preserve"> Luft unvermischt mit frischer </w:t>
      </w:r>
      <w:r>
        <w:lastRenderedPageBreak/>
        <w:t xml:space="preserve">und gesunder, immer wieder eingeatmet werden müsste. – Miss das Wasser in Brunnen, Bach und Strom. Welch ein Glück, dass es um nichts </w:t>
      </w:r>
      <w:r>
        <w:rPr>
          <w:rStyle w:val="Fett"/>
          <w:rFonts w:eastAsiaTheme="majorEastAsia"/>
        </w:rPr>
        <w:t>dichter</w:t>
      </w:r>
      <w:r>
        <w:t xml:space="preserve">, aber auch um nichts </w:t>
      </w:r>
      <w:r>
        <w:rPr>
          <w:rStyle w:val="Fett"/>
          <w:rFonts w:eastAsiaTheme="majorEastAsia"/>
        </w:rPr>
        <w:t>flüssiger</w:t>
      </w:r>
      <w:r>
        <w:t xml:space="preserve"> ist, als du es befindest. Denn im </w:t>
      </w:r>
      <w:r>
        <w:rPr>
          <w:rStyle w:val="Fett"/>
          <w:rFonts w:eastAsiaTheme="majorEastAsia"/>
        </w:rPr>
        <w:t>ersteren</w:t>
      </w:r>
      <w:r>
        <w:t xml:space="preserve"> Falle würde es sich mit Elementen vermengen, die es schlechthin </w:t>
      </w:r>
      <w:r>
        <w:rPr>
          <w:rStyle w:val="Fett"/>
          <w:rFonts w:eastAsiaTheme="majorEastAsia"/>
        </w:rPr>
        <w:t>untrinkbar</w:t>
      </w:r>
      <w:r>
        <w:t xml:space="preserve"> machten, im </w:t>
      </w:r>
      <w:r>
        <w:rPr>
          <w:rStyle w:val="Fett"/>
          <w:rFonts w:eastAsiaTheme="majorEastAsia"/>
        </w:rPr>
        <w:t>andern</w:t>
      </w:r>
      <w:r>
        <w:t xml:space="preserve"> die Menschenstämme ewig von einander scheiden, indem es weder zu durchschiffen, noch zu durchschwimmen wäre. Untersuche den </w:t>
      </w:r>
      <w:r>
        <w:rPr>
          <w:rStyle w:val="Fett"/>
          <w:rFonts w:eastAsiaTheme="majorEastAsia"/>
        </w:rPr>
        <w:t>Boden</w:t>
      </w:r>
      <w:r>
        <w:t xml:space="preserve">, über den du wandelst. Ein wenig </w:t>
      </w:r>
      <w:r>
        <w:rPr>
          <w:rStyle w:val="Fett"/>
          <w:rFonts w:eastAsiaTheme="majorEastAsia"/>
        </w:rPr>
        <w:t>fester</w:t>
      </w:r>
      <w:r>
        <w:t xml:space="preserve"> nur, als er ist, würde er dem Regen und Tau dergestalt den Zugang zu den Wurzeln aller Vegetation erschweren, dass die Erde bald zu einer dürren Steppe, ohne Strauch und Baum </w:t>
      </w:r>
      <w:r>
        <w:rPr>
          <w:rStyle w:val="Fett"/>
          <w:rFonts w:eastAsiaTheme="majorEastAsia"/>
        </w:rPr>
        <w:t>veröden</w:t>
      </w:r>
      <w:r>
        <w:t xml:space="preserve"> müsste; ein wenig </w:t>
      </w:r>
      <w:r>
        <w:rPr>
          <w:rStyle w:val="Fett"/>
          <w:rFonts w:eastAsiaTheme="majorEastAsia"/>
        </w:rPr>
        <w:t>lockerer</w:t>
      </w:r>
      <w:r>
        <w:t xml:space="preserve"> würde er den </w:t>
      </w:r>
      <w:r>
        <w:rPr>
          <w:rStyle w:val="Fett"/>
          <w:rFonts w:eastAsiaTheme="majorEastAsia"/>
        </w:rPr>
        <w:t>Gewässern</w:t>
      </w:r>
      <w:r>
        <w:t xml:space="preserve">, die von Oben strömen, nicht mehr wehren können, dass sie ihn allmählig in einen Alles in sich verschlingenden Sumpf verwandelten. Aus diesen wenigen Exempeln schon, die sich um viele Tausende vermehren ließen, mögt ihr abnehmen, dass in dem großen weiten Haushalte der Natur </w:t>
      </w:r>
      <w:r>
        <w:rPr>
          <w:rStyle w:val="Fett"/>
          <w:rFonts w:eastAsiaTheme="majorEastAsia"/>
        </w:rPr>
        <w:t>nichts</w:t>
      </w:r>
      <w:r>
        <w:t xml:space="preserve"> auch nur im allergeringsten </w:t>
      </w:r>
      <w:r>
        <w:rPr>
          <w:rStyle w:val="Fett"/>
          <w:rFonts w:eastAsiaTheme="majorEastAsia"/>
        </w:rPr>
        <w:t>anders</w:t>
      </w:r>
      <w:r>
        <w:t xml:space="preserve"> sein dürfte, wo nicht der ganze Wunderbau zusammenstürzen sollte. Und diese überall den Stempel der anbetungswürdigsten Weisheit an der Stirne tragenden Einrichtungen sollten dem </w:t>
      </w:r>
      <w:r>
        <w:rPr>
          <w:rStyle w:val="Fett"/>
          <w:rFonts w:eastAsiaTheme="majorEastAsia"/>
        </w:rPr>
        <w:t>Zufall</w:t>
      </w:r>
      <w:r>
        <w:t xml:space="preserve"> ihre Entstehung verdanken? Welch’ eine unzählbare Menge </w:t>
      </w:r>
      <w:r>
        <w:rPr>
          <w:rStyle w:val="Fett"/>
          <w:rFonts w:eastAsiaTheme="majorEastAsia"/>
        </w:rPr>
        <w:t>glücklicher Würfe</w:t>
      </w:r>
      <w:r>
        <w:t xml:space="preserve"> müsste da geschehen sein! Aber wie könnte doch an </w:t>
      </w:r>
      <w:r>
        <w:rPr>
          <w:rStyle w:val="Fett"/>
          <w:rFonts w:eastAsiaTheme="majorEastAsia"/>
        </w:rPr>
        <w:t>Zufall</w:t>
      </w:r>
      <w:r>
        <w:t xml:space="preserve"> zu denken sein, wo Alles so augenfällig und handgreiflich von Plan, Überlegung und liebevoller Fürsorge zeugt? Man spricht von </w:t>
      </w:r>
      <w:r>
        <w:rPr>
          <w:rStyle w:val="Fett"/>
          <w:rFonts w:eastAsiaTheme="majorEastAsia"/>
        </w:rPr>
        <w:t>“Gesetzen der Natur“</w:t>
      </w:r>
      <w:r>
        <w:t xml:space="preserve">, und </w:t>
      </w:r>
      <w:r>
        <w:rPr>
          <w:rStyle w:val="Fett"/>
          <w:rFonts w:eastAsiaTheme="majorEastAsia"/>
        </w:rPr>
        <w:t>wir</w:t>
      </w:r>
      <w:r>
        <w:t xml:space="preserve"> reden auch davon, und preisen deren Weisheit. Aber </w:t>
      </w:r>
      <w:r>
        <w:rPr>
          <w:rStyle w:val="Fett"/>
          <w:rFonts w:eastAsiaTheme="majorEastAsia"/>
        </w:rPr>
        <w:t>wer</w:t>
      </w:r>
      <w:r>
        <w:t xml:space="preserve"> legte diese Gesetze in die Natur hinein? </w:t>
      </w:r>
      <w:r>
        <w:rPr>
          <w:rStyle w:val="Fett"/>
          <w:rFonts w:eastAsiaTheme="majorEastAsia"/>
        </w:rPr>
        <w:t>Gesetze</w:t>
      </w:r>
      <w:r>
        <w:t xml:space="preserve"> setzen doch einen </w:t>
      </w:r>
      <w:r>
        <w:rPr>
          <w:rStyle w:val="Fett"/>
          <w:rFonts w:eastAsiaTheme="majorEastAsia"/>
        </w:rPr>
        <w:t>Gesetzgeber</w:t>
      </w:r>
      <w:r>
        <w:t xml:space="preserve"> voraus. Oder willst du, um mich eines Bildes des genannten Arztes zu bedienen, </w:t>
      </w:r>
      <w:r>
        <w:rPr>
          <w:rStyle w:val="Fett"/>
          <w:rFonts w:eastAsiaTheme="majorEastAsia"/>
        </w:rPr>
        <w:t>dem</w:t>
      </w:r>
      <w:r>
        <w:t xml:space="preserve"> Manne gleichen, der bei Besichtigung einer kunstreich konstruierten Maschine die letzte Ursache des Umschwungs aller der Räder, die er sich drehen sah, zu erforschen suchte und endlich dieselbe in einem großen Rade entdeckt zu haben glaubte, statt auch über dieses bis zum treibenden </w:t>
      </w:r>
      <w:r>
        <w:rPr>
          <w:rStyle w:val="Fett"/>
          <w:rFonts w:eastAsiaTheme="majorEastAsia"/>
        </w:rPr>
        <w:t>Dampfbehälter</w:t>
      </w:r>
      <w:r>
        <w:t xml:space="preserve">, und dann auch noch über </w:t>
      </w:r>
      <w:r>
        <w:rPr>
          <w:rStyle w:val="Fett"/>
          <w:rFonts w:eastAsiaTheme="majorEastAsia"/>
        </w:rPr>
        <w:t>den</w:t>
      </w:r>
      <w:r>
        <w:t xml:space="preserve"> hinaus bis zum </w:t>
      </w:r>
      <w:r>
        <w:rPr>
          <w:rStyle w:val="Fett"/>
          <w:rFonts w:eastAsiaTheme="majorEastAsia"/>
        </w:rPr>
        <w:t>Maschinisten</w:t>
      </w:r>
      <w:r>
        <w:t xml:space="preserve"> und zum </w:t>
      </w:r>
      <w:r>
        <w:rPr>
          <w:rStyle w:val="Fett"/>
          <w:rFonts w:eastAsiaTheme="majorEastAsia"/>
        </w:rPr>
        <w:t>Techniker</w:t>
      </w:r>
      <w:r>
        <w:t xml:space="preserve"> vorzudringen? – O Wahnsinn, lieber die sogenannten </w:t>
      </w:r>
      <w:r>
        <w:rPr>
          <w:rStyle w:val="Fett"/>
          <w:rFonts w:eastAsiaTheme="majorEastAsia"/>
        </w:rPr>
        <w:t>Naturgesetze</w:t>
      </w:r>
      <w:r>
        <w:t xml:space="preserve"> für </w:t>
      </w:r>
      <w:r>
        <w:rPr>
          <w:rStyle w:val="Fett"/>
          <w:rFonts w:eastAsiaTheme="majorEastAsia"/>
        </w:rPr>
        <w:t>von Ewigkeit her</w:t>
      </w:r>
      <w:r>
        <w:t xml:space="preserve"> bestehende erklären, und die so natürliche Frage, woher denn so treffliche Gesetze ihren Ursprung genommen, mit der kahlen Antwort: „das bleibt ein Rätsel“ zurückweisen, als eine über diesen Gesetzen erhabene gesetzgebende ewige und </w:t>
      </w:r>
      <w:r>
        <w:rPr>
          <w:rStyle w:val="Fett"/>
          <w:rFonts w:eastAsiaTheme="majorEastAsia"/>
        </w:rPr>
        <w:t>persönliche Vernunft</w:t>
      </w:r>
      <w:r>
        <w:t xml:space="preserve"> glauben zu wollen; ein </w:t>
      </w:r>
      <w:r>
        <w:rPr>
          <w:rStyle w:val="Fett"/>
          <w:rFonts w:eastAsiaTheme="majorEastAsia"/>
        </w:rPr>
        <w:t>Glaube</w:t>
      </w:r>
      <w:r>
        <w:t xml:space="preserve">, der so unaussprechlich nahe liegt, und jenes sogenannte </w:t>
      </w:r>
      <w:r>
        <w:rPr>
          <w:rStyle w:val="Fett"/>
          <w:rFonts w:eastAsiaTheme="majorEastAsia"/>
        </w:rPr>
        <w:t>“Rätsel“</w:t>
      </w:r>
      <w:r>
        <w:t xml:space="preserve"> in so vollkommenem und genügendem Maße löst, dass die Schrift in Wahrheit nicht zu viel tut, wenn sie diejenigen, die demselben ihr Herz verschließen, </w:t>
      </w:r>
      <w:r>
        <w:rPr>
          <w:rStyle w:val="Fett"/>
          <w:rFonts w:eastAsiaTheme="majorEastAsia"/>
        </w:rPr>
        <w:t>Narren</w:t>
      </w:r>
      <w:r>
        <w:t xml:space="preserve"> und </w:t>
      </w:r>
      <w:r>
        <w:rPr>
          <w:rStyle w:val="Fett"/>
          <w:rFonts w:eastAsiaTheme="majorEastAsia"/>
        </w:rPr>
        <w:t>Toren</w:t>
      </w:r>
      <w:r>
        <w:t xml:space="preserve"> schilt. – </w:t>
      </w:r>
    </w:p>
    <w:p w14:paraId="24C7868E" w14:textId="77777777" w:rsidR="00585241" w:rsidRDefault="00585241" w:rsidP="00585241">
      <w:pPr>
        <w:pStyle w:val="StandardWeb"/>
      </w:pPr>
      <w:r>
        <w:t xml:space="preserve">Und wenn denn einmal von </w:t>
      </w:r>
      <w:r>
        <w:rPr>
          <w:rStyle w:val="Fett"/>
          <w:rFonts w:eastAsiaTheme="majorEastAsia"/>
        </w:rPr>
        <w:t>“Naturgesetzen“</w:t>
      </w:r>
      <w:r>
        <w:t xml:space="preserve"> die Rede sein soll, aus </w:t>
      </w:r>
      <w:r>
        <w:rPr>
          <w:rStyle w:val="Fett"/>
          <w:rFonts w:eastAsiaTheme="majorEastAsia"/>
        </w:rPr>
        <w:t>welchem</w:t>
      </w:r>
      <w:r>
        <w:t xml:space="preserve"> derselben will man die wunderbare Erscheinung der </w:t>
      </w:r>
      <w:r>
        <w:rPr>
          <w:rStyle w:val="Fett"/>
          <w:rFonts w:eastAsiaTheme="majorEastAsia"/>
        </w:rPr>
        <w:t>Ebbe</w:t>
      </w:r>
      <w:r>
        <w:t xml:space="preserve"> und </w:t>
      </w:r>
      <w:r>
        <w:rPr>
          <w:rStyle w:val="Fett"/>
          <w:rFonts w:eastAsiaTheme="majorEastAsia"/>
        </w:rPr>
        <w:t>Flut</w:t>
      </w:r>
      <w:r>
        <w:t xml:space="preserve"> erklären, wodurch das Meer, damit es nicht in Fäulnis gerate, in beständiger Bewegung erhalten wird? – Aus welchem Naturgesetze, fahre ich und zwar mit unserm bekehrten Arzte wieder, zu fragen fort, erklärt es sich, dass der Planet </w:t>
      </w:r>
      <w:r>
        <w:rPr>
          <w:rStyle w:val="Fett"/>
          <w:rFonts w:eastAsiaTheme="majorEastAsia"/>
        </w:rPr>
        <w:t>Merkur</w:t>
      </w:r>
      <w:r>
        <w:t xml:space="preserve">, der viel kleiner, als die Erde, und viel näher der Sonne ist, gar </w:t>
      </w:r>
      <w:r>
        <w:rPr>
          <w:rStyle w:val="Fett"/>
          <w:rFonts w:eastAsiaTheme="majorEastAsia"/>
        </w:rPr>
        <w:t>keinen</w:t>
      </w:r>
      <w:r>
        <w:t xml:space="preserve"> Mond hat, der ihm leuchtet, weil er eines solchen wegen der größeren Sonnennähe wahrscheinlich auch nicht bedarf; während dem </w:t>
      </w:r>
      <w:r>
        <w:rPr>
          <w:rStyle w:val="Fett"/>
          <w:rFonts w:eastAsiaTheme="majorEastAsia"/>
        </w:rPr>
        <w:t>Jupiter</w:t>
      </w:r>
      <w:r>
        <w:t xml:space="preserve">, der, weil fünfzehnhundertmal größer und von der Sonne viel weiter entfernt, als die Erde, gewiss auch mehr Lichtes bedarf, nicht weniger als </w:t>
      </w:r>
      <w:r>
        <w:rPr>
          <w:rStyle w:val="Fett"/>
          <w:rFonts w:eastAsiaTheme="majorEastAsia"/>
        </w:rPr>
        <w:t>vier</w:t>
      </w:r>
      <w:r>
        <w:t xml:space="preserve">, und einem dritten von der Sonne noch entlegeneren Planeten gar </w:t>
      </w:r>
      <w:r>
        <w:rPr>
          <w:rStyle w:val="Fett"/>
          <w:rFonts w:eastAsiaTheme="majorEastAsia"/>
        </w:rPr>
        <w:t>sieben</w:t>
      </w:r>
      <w:r>
        <w:t xml:space="preserve"> Monde strahlen, und außerdem noch, wie die Sternkundigen behaupten, anderweitige Einrichtungen gegeben sind, die ihn für den Mangel an Sonnen-Licht und Wärme schadlos halten? – Wie lassen sich solche dem jedesmaligen Bedürfnisse so genau angepasste Organisationen anders erklären, als aus der fürsorglichen </w:t>
      </w:r>
      <w:r>
        <w:rPr>
          <w:rStyle w:val="Fett"/>
          <w:rFonts w:eastAsiaTheme="majorEastAsia"/>
        </w:rPr>
        <w:t>Berechnung</w:t>
      </w:r>
      <w:r>
        <w:t xml:space="preserve"> einer ewigen ihrer selbst-bewussten und persönlichen </w:t>
      </w:r>
      <w:r>
        <w:rPr>
          <w:rStyle w:val="Fett"/>
          <w:rFonts w:eastAsiaTheme="majorEastAsia"/>
        </w:rPr>
        <w:t>Liebe</w:t>
      </w:r>
      <w:r>
        <w:t xml:space="preserve">? Ja, wohin wir das Auge richten, sei’s in die Höhe, oder sei’s in die Tiefe, oder ringsum uns her überall und aus Allem schaut der lebendige Gott uns an. Jede Handbreit Raums in dem großen Weltgebiete ist mit Seinen Fußtapfen übersät, und leuchtet wieder von den augenfälligsten Spuren Seines allmächtigen, überaus weisen und grundgütigen Waltens und Regierens. </w:t>
      </w:r>
    </w:p>
    <w:p w14:paraId="1581C803" w14:textId="77777777" w:rsidR="00585241" w:rsidRDefault="00585241" w:rsidP="00585241">
      <w:pPr>
        <w:pStyle w:val="StandardWeb"/>
      </w:pPr>
      <w:r>
        <w:lastRenderedPageBreak/>
        <w:t xml:space="preserve">Und wie unverkennbar tritt Er als ein </w:t>
      </w:r>
      <w:r>
        <w:rPr>
          <w:rStyle w:val="Fett"/>
          <w:rFonts w:eastAsiaTheme="majorEastAsia"/>
        </w:rPr>
        <w:t>persönlicher</w:t>
      </w:r>
      <w:r>
        <w:t xml:space="preserve"> Gott vollends in der </w:t>
      </w:r>
      <w:r>
        <w:rPr>
          <w:rStyle w:val="Fett"/>
          <w:rFonts w:eastAsiaTheme="majorEastAsia"/>
        </w:rPr>
        <w:t>Geschichte</w:t>
      </w:r>
      <w:r>
        <w:t xml:space="preserve"> uns entgegen! Wie erzeigt er sich als </w:t>
      </w:r>
      <w:r>
        <w:rPr>
          <w:rStyle w:val="Fett"/>
          <w:rFonts w:eastAsiaTheme="majorEastAsia"/>
        </w:rPr>
        <w:t>solcher</w:t>
      </w:r>
      <w:r>
        <w:t xml:space="preserve"> in der Führung und Regierung der Völker! Und wie namentlich in </w:t>
      </w:r>
      <w:r>
        <w:rPr>
          <w:rStyle w:val="Fett"/>
          <w:rFonts w:eastAsiaTheme="majorEastAsia"/>
        </w:rPr>
        <w:t>des</w:t>
      </w:r>
      <w:r>
        <w:t xml:space="preserve"> Volkes Führung, das Er vor allen andern zur hohen Tribüne sich ersah, auf der Er vor der Welt Seinen Namen herrlich machte, und Sein Wesen, Wollen und Walten enthüllte! Der ganze Erziehungsgang, den Er mit seinem Israel einschlug, welch ein fortlaufendes gewaltiges Zeugnis für Seine </w:t>
      </w:r>
      <w:r>
        <w:rPr>
          <w:rStyle w:val="Fett"/>
          <w:rFonts w:eastAsiaTheme="majorEastAsia"/>
        </w:rPr>
        <w:t>selbstbewusste Existenz</w:t>
      </w:r>
      <w:r>
        <w:t xml:space="preserve"> und Sein </w:t>
      </w:r>
      <w:r>
        <w:rPr>
          <w:rStyle w:val="Fett"/>
          <w:rFonts w:eastAsiaTheme="majorEastAsia"/>
        </w:rPr>
        <w:t>planvoll berechnetes Aufsehen</w:t>
      </w:r>
      <w:r>
        <w:t xml:space="preserve"> auf die Kinder des Staubes stellt er dar; und wie erweist sich Seine </w:t>
      </w:r>
      <w:r>
        <w:rPr>
          <w:rStyle w:val="Fett"/>
          <w:rFonts w:eastAsiaTheme="majorEastAsia"/>
        </w:rPr>
        <w:t>Persönlichkeit</w:t>
      </w:r>
      <w:r>
        <w:t xml:space="preserve"> in den </w:t>
      </w:r>
      <w:r>
        <w:rPr>
          <w:rStyle w:val="Fett"/>
          <w:rFonts w:eastAsiaTheme="majorEastAsia"/>
        </w:rPr>
        <w:t>Zeichen</w:t>
      </w:r>
      <w:r>
        <w:t xml:space="preserve"> und </w:t>
      </w:r>
      <w:r>
        <w:rPr>
          <w:rStyle w:val="Fett"/>
          <w:rFonts w:eastAsiaTheme="majorEastAsia"/>
        </w:rPr>
        <w:t>Wundern</w:t>
      </w:r>
      <w:r>
        <w:t xml:space="preserve">, womit Er die Geschichte des Volkes seiner Wahl durchwoben hat! </w:t>
      </w:r>
    </w:p>
    <w:p w14:paraId="2EE2C713" w14:textId="77777777" w:rsidR="00585241" w:rsidRDefault="00585241" w:rsidP="00585241">
      <w:pPr>
        <w:pStyle w:val="StandardWeb"/>
      </w:pPr>
      <w:r>
        <w:t xml:space="preserve">Doch </w:t>
      </w:r>
      <w:r>
        <w:rPr>
          <w:rStyle w:val="Fett"/>
          <w:rFonts w:eastAsiaTheme="majorEastAsia"/>
        </w:rPr>
        <w:t>Wunder</w:t>
      </w:r>
      <w:r>
        <w:t xml:space="preserve"> glaubt man ja nicht. Nun, so beschaue man sich einmal die </w:t>
      </w:r>
      <w:r>
        <w:rPr>
          <w:rStyle w:val="Fett"/>
          <w:rFonts w:eastAsiaTheme="majorEastAsia"/>
        </w:rPr>
        <w:t>Weissagungen</w:t>
      </w:r>
      <w:r>
        <w:t xml:space="preserve">, welche Gott seinen Propheten in Mund oder Griffel gab, und die, von menschlichen Zeugnissen nicht allein, sondern zugleich von der </w:t>
      </w:r>
      <w:r>
        <w:rPr>
          <w:rStyle w:val="Fett"/>
          <w:rFonts w:eastAsiaTheme="majorEastAsia"/>
        </w:rPr>
        <w:t>Weltgeschichte</w:t>
      </w:r>
      <w:r>
        <w:t xml:space="preserve"> getragen, am Himmel der beiden Testamente zu Hunderten als </w:t>
      </w:r>
      <w:r>
        <w:rPr>
          <w:rStyle w:val="Fett"/>
          <w:rFonts w:eastAsiaTheme="majorEastAsia"/>
        </w:rPr>
        <w:t>Luftspiegelungen der Zukunft</w:t>
      </w:r>
      <w:r>
        <w:t xml:space="preserve"> an uns vorüberziehen. Man nehme diese bis in die kleinsten Züge ausgeführten Zukunftsbilder, verfüge sich damit im Geiste, an welches Historiographen Hand man immer will, zu den Städten, Ländern, Reichen, deren nachmalige Geschicke sie wiederspiegelten, halte sie mit den eintretenden Begebenheiten vergleichend zusammen, und versuche dann, wie weit man ohne Zuhilfenahme der Idee eines </w:t>
      </w:r>
      <w:r>
        <w:rPr>
          <w:rStyle w:val="Fett"/>
          <w:rFonts w:eastAsiaTheme="majorEastAsia"/>
        </w:rPr>
        <w:t>persönlichen, inspirierenden Gottes</w:t>
      </w:r>
      <w:r>
        <w:t xml:space="preserve"> in der Lösung des ungeheuren Rätsels der genauesten Übereinstimmung zwischen der Vorherverkündigung, und den oft nach Jahrtausenden erst eingetroffenen </w:t>
      </w:r>
      <w:r>
        <w:rPr>
          <w:rStyle w:val="Fett"/>
          <w:rFonts w:eastAsiaTheme="majorEastAsia"/>
        </w:rPr>
        <w:t>Tatsachen</w:t>
      </w:r>
      <w:r>
        <w:t xml:space="preserve">, gelange. Man </w:t>
      </w:r>
      <w:r>
        <w:rPr>
          <w:rStyle w:val="Fett"/>
          <w:rFonts w:eastAsiaTheme="majorEastAsia"/>
        </w:rPr>
        <w:t>hat</w:t>
      </w:r>
      <w:r>
        <w:t xml:space="preserve"> es versucht; aber, da man mit Berufung auf natürliche Ahnungen, Vermutungen oder Divinationen nicht durchkam, sich nur vermittelst des </w:t>
      </w:r>
      <w:r>
        <w:rPr>
          <w:rStyle w:val="Fett"/>
          <w:rFonts w:eastAsiaTheme="majorEastAsia"/>
        </w:rPr>
        <w:t>Gewaltreichs</w:t>
      </w:r>
      <w:r>
        <w:t xml:space="preserve">, die Weissagung ohne Weiteres zu einem erst </w:t>
      </w:r>
      <w:r>
        <w:rPr>
          <w:rStyle w:val="Fett"/>
          <w:rFonts w:eastAsiaTheme="majorEastAsia"/>
        </w:rPr>
        <w:t>nach den Begebenheiten</w:t>
      </w:r>
      <w:r>
        <w:t xml:space="preserve"> komponierten Machwerke zu stempeln, aus der Verlegenheit herauszuhelfen gewusst. Bei dem einen und andern der alten Sehersprüche hat man dieses Verfahren mit einem </w:t>
      </w:r>
      <w:r>
        <w:rPr>
          <w:rStyle w:val="Fett"/>
          <w:rFonts w:eastAsiaTheme="majorEastAsia"/>
        </w:rPr>
        <w:t>scheinbaren</w:t>
      </w:r>
      <w:r>
        <w:t xml:space="preserve"> Erfolge angewandt; aber Angesichts der </w:t>
      </w:r>
      <w:r>
        <w:rPr>
          <w:rStyle w:val="Fett"/>
          <w:rFonts w:eastAsiaTheme="majorEastAsia"/>
        </w:rPr>
        <w:t>allermeisten</w:t>
      </w:r>
      <w:r>
        <w:t xml:space="preserve"> blieb den wunderscheuen Kritikern nur übrig, verlegen den Rückzug zu nehmen, und die Frage nach der Entstehung derselben wenigstens </w:t>
      </w:r>
      <w:r>
        <w:rPr>
          <w:rStyle w:val="Fett"/>
          <w:rFonts w:eastAsiaTheme="majorEastAsia"/>
        </w:rPr>
        <w:t>auf sich beruhen</w:t>
      </w:r>
      <w:r>
        <w:t xml:space="preserve"> zu lassen. – Man fasse doch nur einmal das prophetische Gemälde ins Auge, in welchem </w:t>
      </w:r>
      <w:r>
        <w:rPr>
          <w:rStyle w:val="Fett"/>
          <w:rFonts w:eastAsiaTheme="majorEastAsia"/>
        </w:rPr>
        <w:t>Daniel</w:t>
      </w:r>
      <w:r>
        <w:t xml:space="preserve">, dessen Weissagungen doch </w:t>
      </w:r>
      <w:r>
        <w:rPr>
          <w:rStyle w:val="Fett"/>
          <w:rFonts w:eastAsiaTheme="majorEastAsia"/>
        </w:rPr>
        <w:t>jedenfalls</w:t>
      </w:r>
      <w:r>
        <w:t xml:space="preserve"> nach Ausweis der Übersetzung der 70 Dolmetscher einige Jahrhunderte vor Christi Geburt schon existierten, im 7ten Kapitel seines Buches unter den Tierbildern eines Löwen, Bären, Leoparden, und eines vierten nicht namhaft gemachten Ungetüms, die vier mächtigsten </w:t>
      </w:r>
      <w:r>
        <w:rPr>
          <w:rStyle w:val="Fett"/>
          <w:rFonts w:eastAsiaTheme="majorEastAsia"/>
        </w:rPr>
        <w:t>Weltreiche</w:t>
      </w:r>
      <w:r>
        <w:t xml:space="preserve"> des Altertums, das babylonische, medisch-persische, griechisch-makedonische und römische, an uns vorüberführt. Bemerkt, wie scharf er den eigentümlichen Charakter jedes einzelnen dieser Monarchien zeichnet, und wie genau und umfassend er, obwohl in wenigen Zügen nur, ihren Entwickelungsgang uns vormalt; und nachdem ihr das </w:t>
      </w:r>
      <w:r>
        <w:rPr>
          <w:rStyle w:val="Fett"/>
          <w:rFonts w:eastAsiaTheme="majorEastAsia"/>
        </w:rPr>
        <w:t>Bild</w:t>
      </w:r>
      <w:r>
        <w:t xml:space="preserve"> mit der historischen </w:t>
      </w:r>
      <w:r>
        <w:rPr>
          <w:rStyle w:val="Fett"/>
          <w:rFonts w:eastAsiaTheme="majorEastAsia"/>
        </w:rPr>
        <w:t>Wirklichkeit</w:t>
      </w:r>
      <w:r>
        <w:t xml:space="preserve"> verglichen, entscheidet selbst, ob man Kindern, denen man zu einem summarischen Überblick über die Hauptperioden der </w:t>
      </w:r>
      <w:r>
        <w:rPr>
          <w:rStyle w:val="Fett"/>
          <w:rFonts w:eastAsiaTheme="majorEastAsia"/>
        </w:rPr>
        <w:t>Weltgeschichte</w:t>
      </w:r>
      <w:r>
        <w:t xml:space="preserve"> verhelfen möchte, einen bessern Rat erteilen könnte, als den, das </w:t>
      </w:r>
      <w:r>
        <w:rPr>
          <w:rStyle w:val="Fett"/>
          <w:rFonts w:eastAsiaTheme="majorEastAsia"/>
        </w:rPr>
        <w:t>benannte</w:t>
      </w:r>
      <w:r>
        <w:t xml:space="preserve">, und etwa noch einige andere Kapitel der biblischen Propheten auswendig zu lernen. Wie treffend ist in dem </w:t>
      </w:r>
      <w:r>
        <w:rPr>
          <w:rStyle w:val="Fett"/>
          <w:rFonts w:eastAsiaTheme="majorEastAsia"/>
        </w:rPr>
        <w:t>Daniel</w:t>
      </w:r>
      <w:r>
        <w:t xml:space="preserve">’schen Gesichte zuerst das </w:t>
      </w:r>
      <w:r>
        <w:rPr>
          <w:rStyle w:val="Fett"/>
          <w:rFonts w:eastAsiaTheme="majorEastAsia"/>
        </w:rPr>
        <w:t>babylonische</w:t>
      </w:r>
      <w:r>
        <w:t xml:space="preserve"> Reich geschildert, der „beflügelte Löwe“, dem aber zuletzt die gewaltigen Adlerflügel „ausgerauft“ werden, und (durch die Perser) ein menschliches (d.i. zahmes und zages) „Herz“ gegeben, und „menschliches Wesen“ (d.i. Kultur und Gesittung) zugeführt wird. – Wie wahr das andere Reich, der medisch-persische „Bär“, der „auf </w:t>
      </w:r>
      <w:r>
        <w:rPr>
          <w:rStyle w:val="Fett"/>
          <w:rFonts w:eastAsiaTheme="majorEastAsia"/>
        </w:rPr>
        <w:t>einer</w:t>
      </w:r>
      <w:r>
        <w:t xml:space="preserve"> Seite sich erhebt“, (d.i. nach </w:t>
      </w:r>
      <w:r>
        <w:rPr>
          <w:rStyle w:val="Fett"/>
          <w:rFonts w:eastAsiaTheme="majorEastAsia"/>
        </w:rPr>
        <w:t>einer</w:t>
      </w:r>
      <w:r>
        <w:t xml:space="preserve"> Richtung, nämlich nach </w:t>
      </w:r>
      <w:r>
        <w:rPr>
          <w:rStyle w:val="Fett"/>
          <w:rFonts w:eastAsiaTheme="majorEastAsia"/>
        </w:rPr>
        <w:t>Westen</w:t>
      </w:r>
      <w:r>
        <w:t xml:space="preserve"> hin, seine Eroberungen verfolgt) und „drei Rippen verschlingt“, (Babylon, Lydien und Ägypten sich untertänig macht!) Wie bezeichnend das dritte, der makedonische „Leopard“, dessen „Flügel“ auf sein rasches Emporkommen deuten, und in dessen </w:t>
      </w:r>
      <w:r>
        <w:rPr>
          <w:rStyle w:val="Fett"/>
          <w:rFonts w:eastAsiaTheme="majorEastAsia"/>
        </w:rPr>
        <w:t>“vier Köpfen“</w:t>
      </w:r>
      <w:r>
        <w:t xml:space="preserve"> die </w:t>
      </w:r>
      <w:r>
        <w:rPr>
          <w:rStyle w:val="Fett"/>
          <w:rFonts w:eastAsiaTheme="majorEastAsia"/>
        </w:rPr>
        <w:t>vier Königreiche</w:t>
      </w:r>
      <w:r>
        <w:t xml:space="preserve"> sich spiegeln, in welche das Reich Alexanders des Großen nach dessen Tode zerfallen sollte, und zerfiel! – Und endlich das </w:t>
      </w:r>
      <w:r>
        <w:rPr>
          <w:rStyle w:val="Fett"/>
          <w:rFonts w:eastAsiaTheme="majorEastAsia"/>
        </w:rPr>
        <w:t>vierte</w:t>
      </w:r>
      <w:r>
        <w:t xml:space="preserve"> Tier, das gewaltigere, denn alle andern, das mit seinen „großen eisernen Zähnen“ Alles um sich her „frisst und zermalmt“, und „das </w:t>
      </w:r>
      <w:r>
        <w:lastRenderedPageBreak/>
        <w:t xml:space="preserve">Übrige mit seinen Füßen zertritt“, und „viel anders ist, denn alle die vorigen Tiere“: wie unverkennbar bezeichnet’s das </w:t>
      </w:r>
      <w:r>
        <w:rPr>
          <w:rStyle w:val="Fett"/>
          <w:rFonts w:eastAsiaTheme="majorEastAsia"/>
        </w:rPr>
        <w:t>römische Reich</w:t>
      </w:r>
      <w:r>
        <w:t xml:space="preserve">, das einzige der Welt, das mit dem Bilde Daniels sich völlig deckt, und in so wesentlichen Beziehungen ein </w:t>
      </w:r>
      <w:r>
        <w:rPr>
          <w:rStyle w:val="Fett"/>
          <w:rFonts w:eastAsiaTheme="majorEastAsia"/>
        </w:rPr>
        <w:t>“viel anderes“</w:t>
      </w:r>
      <w:r>
        <w:t xml:space="preserve"> war, als alle übrigen Reiche! Wer denkt bei den </w:t>
      </w:r>
      <w:r>
        <w:rPr>
          <w:rStyle w:val="Fett"/>
          <w:rFonts w:eastAsiaTheme="majorEastAsia"/>
        </w:rPr>
        <w:t>“zahn Hörnern“</w:t>
      </w:r>
      <w:r>
        <w:t xml:space="preserve">, die dem Haupt des Tiers entsteigen, nicht an die </w:t>
      </w:r>
      <w:r>
        <w:rPr>
          <w:rStyle w:val="Fett"/>
          <w:rFonts w:eastAsiaTheme="majorEastAsia"/>
        </w:rPr>
        <w:t>zehn Reiche</w:t>
      </w:r>
      <w:r>
        <w:t xml:space="preserve">, die aus den Trümmern der römischen Weltmonarchie hervorgegangen, und </w:t>
      </w:r>
      <w:r>
        <w:rPr>
          <w:rStyle w:val="Fett"/>
          <w:rFonts w:eastAsiaTheme="majorEastAsia"/>
        </w:rPr>
        <w:t>heute</w:t>
      </w:r>
      <w:r>
        <w:t xml:space="preserve"> noch aufzuweisen sind? Was aber unter dem zwischen den zehn Hörnern sich hervorarbeitenden „andersartigen, kleinen Horn“ zu verstehen sei, welches „Augen hat, wie Menschen-Augen“, (d.i. große Klugheit und Verschlagenheit besitzt), und „ein Maul, das große Dinge redet“, das mögt ihr selbst untersuchen. – „Drei der vordersten Hörner werden vor ihm ausgerissen“. </w:t>
      </w:r>
      <w:r>
        <w:rPr>
          <w:rStyle w:val="Fett"/>
          <w:rFonts w:eastAsiaTheme="majorEastAsia"/>
        </w:rPr>
        <w:t>Katholische</w:t>
      </w:r>
      <w:r>
        <w:t xml:space="preserve"> Schriftsteller haben uns sagen wollen, die drei „ausgerissenen“ (d.i. </w:t>
      </w:r>
      <w:r>
        <w:rPr>
          <w:rStyle w:val="Fett"/>
          <w:rFonts w:eastAsiaTheme="majorEastAsia"/>
        </w:rPr>
        <w:t>aufgehobenen</w:t>
      </w:r>
      <w:r>
        <w:t xml:space="preserve"> Hörner seien der politisch-römische Staat, das Exarchat von Ravenna, und das Lombardische Königreich, aus denen der </w:t>
      </w:r>
      <w:r>
        <w:rPr>
          <w:rStyle w:val="Fett"/>
          <w:rFonts w:eastAsiaTheme="majorEastAsia"/>
        </w:rPr>
        <w:t>römische Kirchenstaat</w:t>
      </w:r>
      <w:r>
        <w:t xml:space="preserve"> entstanden sei; auf welche Entstehung auch heute noch die </w:t>
      </w:r>
      <w:r>
        <w:rPr>
          <w:rStyle w:val="Fett"/>
          <w:rFonts w:eastAsiaTheme="majorEastAsia"/>
        </w:rPr>
        <w:t>dreifache Krone</w:t>
      </w:r>
      <w:r>
        <w:t xml:space="preserve"> deutet, in welcher der Bischof zu Rom freilich „sehr </w:t>
      </w:r>
      <w:r>
        <w:rPr>
          <w:rStyle w:val="Fett"/>
          <w:rFonts w:eastAsiaTheme="majorEastAsia"/>
        </w:rPr>
        <w:t>große Dinge</w:t>
      </w:r>
      <w:r>
        <w:t xml:space="preserve"> redet“. Ich gebe es </w:t>
      </w:r>
      <w:r>
        <w:rPr>
          <w:rStyle w:val="Fett"/>
          <w:rFonts w:eastAsiaTheme="majorEastAsia"/>
        </w:rPr>
        <w:t>euch</w:t>
      </w:r>
      <w:r>
        <w:t xml:space="preserve"> zur Beurteilung anheim, ob jene </w:t>
      </w:r>
      <w:r>
        <w:rPr>
          <w:rStyle w:val="Fett"/>
          <w:rFonts w:eastAsiaTheme="majorEastAsia"/>
        </w:rPr>
        <w:t>katholische</w:t>
      </w:r>
      <w:r>
        <w:t xml:space="preserve"> Deutung sich hören lasse; bemerke aber, dass ich mich, falls euch der Daniel’sche Seherblick in Verwunderung versetzt, im Stande befände, noch </w:t>
      </w:r>
      <w:r>
        <w:rPr>
          <w:rStyle w:val="Fett"/>
          <w:rFonts w:eastAsiaTheme="majorEastAsia"/>
        </w:rPr>
        <w:t>Hunderte</w:t>
      </w:r>
      <w:r>
        <w:t xml:space="preserve"> von Weissagungen in Gottes Wort euch nachzuweisen, die die eben angeführte an Bestimmtheit der Fassung vielleicht noch übertreffen, und eben so buchstäblich sich bewahrheitet haben, wie jene. Erklärt aber, wenn ihr könnt, diese über Jahrtausende sich erstreckenden heiligen Orakel anders, als aus einer unmittelbaren Offenbarung eines </w:t>
      </w:r>
      <w:r>
        <w:rPr>
          <w:rStyle w:val="Fett"/>
          <w:rFonts w:eastAsiaTheme="majorEastAsia"/>
        </w:rPr>
        <w:t>persönlichen Gottes</w:t>
      </w:r>
      <w:r>
        <w:t xml:space="preserve">, dem die Zukunft eben so „bloß und entdeckt“ vor Augen liegt, wie die Vergangenheit und Gegenwart! – Ja die biblischen Weissagungen, wie sie bis aufs Jota in der </w:t>
      </w:r>
      <w:r>
        <w:rPr>
          <w:rStyle w:val="Fett"/>
          <w:rFonts w:eastAsiaTheme="majorEastAsia"/>
        </w:rPr>
        <w:t>Geschichte</w:t>
      </w:r>
      <w:r>
        <w:t xml:space="preserve"> Fleisch und Blut angezogen haben, reichen allein schon überschwänglich hin, um alle Zweifel an dem Dasein jenes außer- und überweltlich existierenden, ewig waltenden und regierenden, allerhöchsten Gebieters, als Ausflüsse entweder nur der ungeheuersten Unwissenheit und Blindheit, oder der Herzenstücke des verkommenen Adamssohnes erscheinen zu lassen, der „die Finsternis mehr liebt, denn das Licht.“ Ja, nicht zu zählen sind die Absurditäten, die derjenige gelten lassen und unterschreiben muss, der den persönlichen Gott verneint. Tausende von </w:t>
      </w:r>
      <w:r>
        <w:rPr>
          <w:rStyle w:val="Fett"/>
          <w:rFonts w:eastAsiaTheme="majorEastAsia"/>
        </w:rPr>
        <w:t>Tatsachen</w:t>
      </w:r>
      <w:r>
        <w:t xml:space="preserve"> rücken Ihn uns </w:t>
      </w:r>
      <w:r>
        <w:rPr>
          <w:rStyle w:val="Fett"/>
          <w:rFonts w:eastAsiaTheme="majorEastAsia"/>
        </w:rPr>
        <w:t>greifbar</w:t>
      </w:r>
      <w:r>
        <w:t xml:space="preserve"> in den Gesichtskreis; aber man kennt dieselben nicht, oder will sie nicht kennen; und </w:t>
      </w:r>
      <w:r>
        <w:rPr>
          <w:rStyle w:val="Fett"/>
          <w:rFonts w:eastAsiaTheme="majorEastAsia"/>
        </w:rPr>
        <w:t>daher</w:t>
      </w:r>
      <w:r>
        <w:t xml:space="preserve"> der </w:t>
      </w:r>
      <w:r>
        <w:rPr>
          <w:rStyle w:val="Fett"/>
          <w:rFonts w:eastAsiaTheme="majorEastAsia"/>
        </w:rPr>
        <w:t>Atheismus</w:t>
      </w:r>
      <w:r>
        <w:t xml:space="preserve">, wenn von </w:t>
      </w:r>
      <w:r>
        <w:rPr>
          <w:rStyle w:val="Fett"/>
          <w:rFonts w:eastAsiaTheme="majorEastAsia"/>
        </w:rPr>
        <w:t>solchem</w:t>
      </w:r>
      <w:r>
        <w:t xml:space="preserve"> bei dem Menschen, dem die Ewigkeit ins Herz geschrieben ist, überhaupt die Rede sein kann. </w:t>
      </w:r>
    </w:p>
    <w:p w14:paraId="4CFBEF48" w14:textId="77777777" w:rsidR="00585241" w:rsidRDefault="00585241" w:rsidP="00585241">
      <w:pPr>
        <w:pStyle w:val="berschrift2"/>
      </w:pPr>
      <w:r>
        <w:t>2.</w:t>
      </w:r>
    </w:p>
    <w:p w14:paraId="78176CA7" w14:textId="77777777" w:rsidR="00585241" w:rsidRDefault="00585241" w:rsidP="00585241">
      <w:pPr>
        <w:pStyle w:val="StandardWeb"/>
      </w:pPr>
      <w:r>
        <w:t xml:space="preserve">Nein, die </w:t>
      </w:r>
      <w:r>
        <w:rPr>
          <w:rStyle w:val="Fett"/>
          <w:rFonts w:eastAsiaTheme="majorEastAsia"/>
        </w:rPr>
        <w:t>Welt</w:t>
      </w:r>
      <w:r>
        <w:t xml:space="preserve"> ist kein Schiff, das mast- und steuerlos dahin treibt; sondern ein solches, in dem eine allmächtige Hand das Ruder führt. Die </w:t>
      </w:r>
      <w:r>
        <w:rPr>
          <w:rStyle w:val="Fett"/>
          <w:rFonts w:eastAsiaTheme="majorEastAsia"/>
        </w:rPr>
        <w:t>Menschheit</w:t>
      </w:r>
      <w:r>
        <w:t xml:space="preserve"> ist kein ungezügelter und sich selbst gelassener Haufe; sondern eine große </w:t>
      </w:r>
      <w:r>
        <w:rPr>
          <w:rStyle w:val="Fett"/>
          <w:rFonts w:eastAsiaTheme="majorEastAsia"/>
        </w:rPr>
        <w:t>Heerde</w:t>
      </w:r>
      <w:r>
        <w:t xml:space="preserve">, die ein allgenugsamer Hirte weidet. Die </w:t>
      </w:r>
      <w:r>
        <w:rPr>
          <w:rStyle w:val="Fett"/>
          <w:rFonts w:eastAsiaTheme="majorEastAsia"/>
        </w:rPr>
        <w:t>Geschichte</w:t>
      </w:r>
      <w:r>
        <w:t xml:space="preserve"> ist kein Gewebe menschlicher Willkür und blinden Ohngefährs, sondern ein </w:t>
      </w:r>
      <w:r>
        <w:rPr>
          <w:rStyle w:val="Fett"/>
          <w:rFonts w:eastAsiaTheme="majorEastAsia"/>
        </w:rPr>
        <w:t>Kunstwerk</w:t>
      </w:r>
      <w:r>
        <w:t xml:space="preserve">, zu dem der Ordner aller Dinge die Fäden des menschlichen Tuns und Unternehmens zu verschlingen wusste. Und erscheint sie als ein solches Kunstwerk noch nicht überall, so ist zu bedenken, dass sie erst noch ein Fragment, und unser Auge für Gottes Wege noch sehr umflort ist. Wartet, bis Gott der Herr am Ziele seiner Führungen ankam, und die Ewigkeit alle Schleier heben, und Auge und Verständnis schärfen wird. O wie werden wir dann anbetender Verwunderung voll zu den Füßen des Ewigen niedersinken, wenn wir entdecken werden, wie </w:t>
      </w:r>
      <w:r>
        <w:rPr>
          <w:rStyle w:val="Fett"/>
          <w:rFonts w:eastAsiaTheme="majorEastAsia"/>
        </w:rPr>
        <w:t>Alles</w:t>
      </w:r>
      <w:r>
        <w:t xml:space="preserve">, auch das Seinem heiligen Willen Widerstrebendste und Feindseligste, unter Seiner gewaltigen Hand dennoch Seinen erhabenen Reichs- und Regierungsplänen sich unterordnen, fügen, ja </w:t>
      </w:r>
      <w:r>
        <w:rPr>
          <w:rStyle w:val="Fett"/>
          <w:rFonts w:eastAsiaTheme="majorEastAsia"/>
        </w:rPr>
        <w:t>förderlich</w:t>
      </w:r>
      <w:r>
        <w:t xml:space="preserve"> erzeigen musste. O, welch ein reicher Trost entsprudelt </w:t>
      </w:r>
      <w:r>
        <w:rPr>
          <w:rStyle w:val="Fett"/>
          <w:rFonts w:eastAsiaTheme="majorEastAsia"/>
        </w:rPr>
        <w:t>dem</w:t>
      </w:r>
      <w:r>
        <w:t xml:space="preserve"> Bewusstsein schon, dass hoch über dem Gewirre hier unten in ewiger Klarheit der Thron jenes Allgebieters ruht, und Alles, was hienieden sich bewegt, in Gängelbanden geht, deren Enden in Seine allmächtige Hand zusammenlaufen! O holder, </w:t>
      </w:r>
      <w:r>
        <w:lastRenderedPageBreak/>
        <w:t xml:space="preserve">Beruhigung atmender Stern, der in </w:t>
      </w:r>
      <w:r>
        <w:rPr>
          <w:rStyle w:val="Fett"/>
          <w:rFonts w:eastAsiaTheme="majorEastAsia"/>
        </w:rPr>
        <w:t>dieser</w:t>
      </w:r>
      <w:r>
        <w:t xml:space="preserve"> Wahrheit schon uns anstrahlt! Wie sollte man Angesichts seiner nicht getrost in das Dunkel eines neuen Jahrs hinübersteuern? Es ist ja darin Alles schon in fürsorglicher Weisheit vorgesehen. Was in einem unsrer Nachbarländer sich kürzlich zugetragen hat, wird eben so gewiss nur dem </w:t>
      </w:r>
      <w:r>
        <w:rPr>
          <w:rStyle w:val="Fett"/>
          <w:rFonts w:eastAsiaTheme="majorEastAsia"/>
        </w:rPr>
        <w:t>Herrn</w:t>
      </w:r>
      <w:r>
        <w:t xml:space="preserve"> dienen müssen, als schon aufs genauste abgemessen ist, wie weit dessen Folgen greifen sollen. Ob der Friede noch ferne uns beglücke, oder die Fackel des Krieges sich entzünde; ob Segen niederströme in unser Land, oder die Geißel verdienter Gerichte uns treffe: es ist das Alles im „Rate der unsichtbaren Wächter“ schon entschieden. </w:t>
      </w:r>
      <w:r>
        <w:rPr>
          <w:rStyle w:val="Fett"/>
          <w:rFonts w:eastAsiaTheme="majorEastAsia"/>
        </w:rPr>
        <w:t>Kein Zufall</w:t>
      </w:r>
      <w:r>
        <w:t xml:space="preserve"> wird auf dem neuen Jahreswege uns begegnen. – </w:t>
      </w:r>
    </w:p>
    <w:p w14:paraId="35B03828" w14:textId="77777777" w:rsidR="00585241" w:rsidRDefault="00585241" w:rsidP="00585241">
      <w:pPr>
        <w:pStyle w:val="StandardWeb"/>
      </w:pPr>
      <w:r>
        <w:t xml:space="preserve">„Unaussprechlich beruhigend dies“, höre ich sagen, „im Blick auf den Gang der Weltbegebenheit im Großen und Ganzen; aber der persönliche Gott könnte ja den Wagen der Geschichte über die Trümmer </w:t>
      </w:r>
      <w:r>
        <w:rPr>
          <w:rStyle w:val="Fett"/>
          <w:rFonts w:eastAsiaTheme="majorEastAsia"/>
        </w:rPr>
        <w:t>meines</w:t>
      </w:r>
      <w:r>
        <w:t xml:space="preserve"> zeitlichen und ewigen Glücks hinrollen lassen! Und was frommte es mir dann, dass Er im Regimente sitzt?!“ – Du redest recht! – Er kann dich verderben, wie weiland deine Brüder in den Tagen Noah; und schlagen kann er dich, wie er den Herodes schlug; und von seinem Angesichte dich verstoßen, wie den Cain und den Judas; und wie den reichen Mann im Evangelium kann er dich dem Abgrund der Verdammnis überweisen. Täte er so, so hätte Er immer in dir ein neues Zeugnis seines persönlichen, heiligen und gerechten Waltens sich aufgerichtet; - aber was hättest du an </w:t>
      </w:r>
      <w:r>
        <w:rPr>
          <w:rStyle w:val="Fett"/>
          <w:rFonts w:eastAsiaTheme="majorEastAsia"/>
        </w:rPr>
        <w:t>Ihm</w:t>
      </w:r>
      <w:r>
        <w:t xml:space="preserve">? – Vor allem trachte darum, dass Er </w:t>
      </w:r>
      <w:r>
        <w:rPr>
          <w:rStyle w:val="Fett"/>
          <w:rFonts w:eastAsiaTheme="majorEastAsia"/>
        </w:rPr>
        <w:t>für dich</w:t>
      </w:r>
      <w:r>
        <w:t xml:space="preserve"> sei, und nicht wider dich. – „Aber wie dies erzielen?“ Es existiert in der Welt ein </w:t>
      </w:r>
      <w:r>
        <w:rPr>
          <w:rStyle w:val="Fett"/>
          <w:rFonts w:eastAsiaTheme="majorEastAsia"/>
        </w:rPr>
        <w:t>Volk</w:t>
      </w:r>
      <w:r>
        <w:t xml:space="preserve">, das Er allerdings </w:t>
      </w:r>
      <w:r>
        <w:rPr>
          <w:rStyle w:val="Fett"/>
          <w:rFonts w:eastAsiaTheme="majorEastAsia"/>
        </w:rPr>
        <w:t>parteiisch</w:t>
      </w:r>
      <w:r>
        <w:t xml:space="preserve"> bevorzugt, mit „besonderer Liebe“ liebt, wie seinen „Augapfel“ behütet, und dessen </w:t>
      </w:r>
      <w:r>
        <w:rPr>
          <w:rStyle w:val="Fett"/>
          <w:rFonts w:eastAsiaTheme="majorEastAsia"/>
        </w:rPr>
        <w:t>Wohlfahrt</w:t>
      </w:r>
      <w:r>
        <w:t xml:space="preserve"> das Ziel und bestimmende Maß all Seines Waltens auf Erden abgibt. Dieses Volk war da von Anbeginn der Welt, und begreift alle diejenigen in sich, welche dem Worte Jehovah sich unterwerfen, ehrerbietig und dankbar in Seine zum Heil der Sünder getroffenen Veranstaltungen eingehen, Seine in der Sendung des eingeborenen Sohns geoffenbarte Liebe erkennen, diesem Sohne ihr Herz geben, und ihn ihren Ruhm, ihr Leben und ihre ganze Hoffnung sein lassen. Diese aus dem Samen Seines Wortes wiedergeborenen, und mit Seinem Geist getränkten Leute bilden </w:t>
      </w:r>
      <w:r>
        <w:rPr>
          <w:rStyle w:val="Fett"/>
          <w:rFonts w:eastAsiaTheme="majorEastAsia"/>
        </w:rPr>
        <w:t>das Volk</w:t>
      </w:r>
      <w:r>
        <w:t xml:space="preserve">, das Er das </w:t>
      </w:r>
      <w:r>
        <w:rPr>
          <w:rStyle w:val="Fett"/>
          <w:rFonts w:eastAsiaTheme="majorEastAsia"/>
        </w:rPr>
        <w:t>Seine</w:t>
      </w:r>
      <w:r>
        <w:t xml:space="preserve"> nennt, dessen, nach Röm. 11, „die Bündnisse“ sind, „und die Kindschaft, und die Herrlichkeit, und die Verheißungen, von dem das </w:t>
      </w:r>
      <w:r>
        <w:rPr>
          <w:rStyle w:val="Fett"/>
          <w:rFonts w:eastAsiaTheme="majorEastAsia"/>
        </w:rPr>
        <w:t>Israel nach dem Fleisch</w:t>
      </w:r>
      <w:r>
        <w:t xml:space="preserve"> ein Vorbild und Schatten, der gläubige </w:t>
      </w:r>
      <w:r>
        <w:rPr>
          <w:rStyle w:val="Fett"/>
          <w:rFonts w:eastAsiaTheme="majorEastAsia"/>
        </w:rPr>
        <w:t>Kern</w:t>
      </w:r>
      <w:r>
        <w:t xml:space="preserve"> der Israeliten aber, zu dem auch </w:t>
      </w:r>
      <w:r>
        <w:rPr>
          <w:rStyle w:val="Fett"/>
          <w:rFonts w:eastAsiaTheme="majorEastAsia"/>
        </w:rPr>
        <w:t>Moses</w:t>
      </w:r>
      <w:r>
        <w:t xml:space="preserve"> gehörte, ein wirklicher </w:t>
      </w:r>
      <w:r>
        <w:rPr>
          <w:rStyle w:val="Fett"/>
          <w:rFonts w:eastAsiaTheme="majorEastAsia"/>
        </w:rPr>
        <w:t>Bestandteil</w:t>
      </w:r>
      <w:r>
        <w:t xml:space="preserve"> war. Blickt in den Spiegel unsrer Textgeschichte zurück. Dort steht dies Volk am Strande des roten Meeres. </w:t>
      </w:r>
      <w:r>
        <w:rPr>
          <w:rStyle w:val="Fett"/>
          <w:rFonts w:eastAsiaTheme="majorEastAsia"/>
        </w:rPr>
        <w:t>“Was schreiest du zu mir?“</w:t>
      </w:r>
      <w:r>
        <w:t xml:space="preserve"> spricht Jehovah zu Mose, dem Führer des auserwählten Heerzugs. </w:t>
      </w:r>
      <w:r>
        <w:rPr>
          <w:rStyle w:val="Fett"/>
          <w:rFonts w:eastAsiaTheme="majorEastAsia"/>
        </w:rPr>
        <w:t>Er</w:t>
      </w:r>
      <w:r>
        <w:t xml:space="preserve"> spricht’s, der zärtlich den verborgensten Bedürfnissen und Wünschen der Seinen lauscht. </w:t>
      </w:r>
      <w:r>
        <w:rPr>
          <w:rStyle w:val="Fett"/>
          <w:rFonts w:eastAsiaTheme="majorEastAsia"/>
        </w:rPr>
        <w:t>“Sage den Kindern Israel“</w:t>
      </w:r>
      <w:r>
        <w:t xml:space="preserve">, fährt Er fort, </w:t>
      </w:r>
      <w:r>
        <w:rPr>
          <w:rStyle w:val="Fett"/>
          <w:rFonts w:eastAsiaTheme="majorEastAsia"/>
        </w:rPr>
        <w:t>“dass sie ziehen!“</w:t>
      </w:r>
      <w:r>
        <w:t xml:space="preserve"> – O hört! Was heißt das, als: „</w:t>
      </w:r>
      <w:r>
        <w:rPr>
          <w:rStyle w:val="Fett"/>
          <w:rFonts w:eastAsiaTheme="majorEastAsia"/>
        </w:rPr>
        <w:t>Ich</w:t>
      </w:r>
      <w:r>
        <w:t xml:space="preserve"> bin ihnen Schiff, Brücke, sicherer Weg, und was sie sonst bedürfen, während ich dem Pharao und dessen Horden Sandbank und Klippe bin, zu Schiffbruch und Untergang?“ – </w:t>
      </w:r>
    </w:p>
    <w:p w14:paraId="4467292D" w14:textId="77777777" w:rsidR="00585241" w:rsidRDefault="00585241" w:rsidP="00585241">
      <w:pPr>
        <w:pStyle w:val="StandardWeb"/>
      </w:pPr>
      <w:r>
        <w:rPr>
          <w:rStyle w:val="Fett"/>
          <w:rFonts w:eastAsiaTheme="majorEastAsia"/>
        </w:rPr>
        <w:t>“Sage ihnen, dass sie ziehen!“</w:t>
      </w:r>
      <w:r>
        <w:t xml:space="preserve"> – Brüder, </w:t>
      </w:r>
      <w:r>
        <w:rPr>
          <w:rStyle w:val="Fett"/>
          <w:rFonts w:eastAsiaTheme="majorEastAsia"/>
        </w:rPr>
        <w:t>dies</w:t>
      </w:r>
      <w:r>
        <w:t xml:space="preserve"> Wort steht heute noch in Kraft, und zwar für Alle, die </w:t>
      </w:r>
      <w:r>
        <w:rPr>
          <w:rStyle w:val="Fett"/>
          <w:rFonts w:eastAsiaTheme="majorEastAsia"/>
        </w:rPr>
        <w:t>Seines Volkes</w:t>
      </w:r>
      <w:r>
        <w:t xml:space="preserve"> sind. Sie sollen mit </w:t>
      </w:r>
      <w:r>
        <w:rPr>
          <w:rStyle w:val="Fett"/>
          <w:rFonts w:eastAsiaTheme="majorEastAsia"/>
        </w:rPr>
        <w:t>Frieden</w:t>
      </w:r>
      <w:r>
        <w:t xml:space="preserve"> ziehen, ob sie selbst Drohenderes noch, als pharaonische Haufen hinter ihrem Rücken, und rote Meere vor ihren Füßen sähen. Sie werden schon die Straßen vor sich her gebahnt, die Tiefen überbrückt, die Felsen gesprengt und die Berge abgetragen finden. Denn der </w:t>
      </w:r>
      <w:r>
        <w:rPr>
          <w:rStyle w:val="Fett"/>
          <w:rFonts w:eastAsiaTheme="majorEastAsia"/>
        </w:rPr>
        <w:t>Allmächtige</w:t>
      </w:r>
      <w:r>
        <w:t xml:space="preserve"> ist ihr Geleitsmann, der sie „auf Adlersflügeln trägt; </w:t>
      </w:r>
      <w:r>
        <w:rPr>
          <w:rStyle w:val="Fett"/>
          <w:rFonts w:eastAsiaTheme="majorEastAsia"/>
        </w:rPr>
        <w:t>Seine</w:t>
      </w:r>
      <w:r>
        <w:t xml:space="preserve"> Weisheit und Stärke bilden die Schirmwacht um sie her, und der </w:t>
      </w:r>
      <w:r>
        <w:rPr>
          <w:rStyle w:val="Fett"/>
          <w:rFonts w:eastAsiaTheme="majorEastAsia"/>
        </w:rPr>
        <w:t>Eifer seiner Liebe</w:t>
      </w:r>
      <w:r>
        <w:t xml:space="preserve"> umziehet sie wie eine „feurige Mauer.“ – </w:t>
      </w:r>
    </w:p>
    <w:p w14:paraId="44A38A99" w14:textId="77777777" w:rsidR="00585241" w:rsidRDefault="00585241" w:rsidP="00585241">
      <w:pPr>
        <w:pStyle w:val="StandardWeb"/>
      </w:pPr>
      <w:r>
        <w:t xml:space="preserve">Freunde, verhehlen wir es uns nicht, die Tage des letzten entscheidenden Kampfes zwischen dem Reiche des Lichts und dem der Finsternis sind hereingebrochen. </w:t>
      </w:r>
      <w:r>
        <w:rPr>
          <w:rStyle w:val="Fett"/>
          <w:rFonts w:eastAsiaTheme="majorEastAsia"/>
        </w:rPr>
        <w:t>So dämonisch</w:t>
      </w:r>
      <w:r>
        <w:t xml:space="preserve"> ausgebildet und zugespitzt hat das </w:t>
      </w:r>
      <w:r>
        <w:rPr>
          <w:rStyle w:val="Fett"/>
          <w:rFonts w:eastAsiaTheme="majorEastAsia"/>
        </w:rPr>
        <w:t>Antichristentum</w:t>
      </w:r>
      <w:r>
        <w:t xml:space="preserve"> der </w:t>
      </w:r>
      <w:r>
        <w:rPr>
          <w:rStyle w:val="Fett"/>
          <w:rFonts w:eastAsiaTheme="majorEastAsia"/>
        </w:rPr>
        <w:t>Wahrheit</w:t>
      </w:r>
      <w:r>
        <w:t xml:space="preserve">, so massenhaft der Same </w:t>
      </w:r>
      <w:r>
        <w:rPr>
          <w:rStyle w:val="Fett"/>
          <w:rFonts w:eastAsiaTheme="majorEastAsia"/>
        </w:rPr>
        <w:t>Belials</w:t>
      </w:r>
      <w:r>
        <w:t xml:space="preserve"> dem Heerzuge unter dem Paniere des </w:t>
      </w:r>
      <w:r>
        <w:rPr>
          <w:rStyle w:val="Fett"/>
          <w:rFonts w:eastAsiaTheme="majorEastAsia"/>
        </w:rPr>
        <w:t>Gekreuzigten</w:t>
      </w:r>
      <w:r>
        <w:t xml:space="preserve"> nie noch gegenüber gestanden, wie gegenwärtig. Seid des versichert: es werden die Fahnen sich nicht mehr zusammenrollen, </w:t>
      </w:r>
      <w:r>
        <w:lastRenderedPageBreak/>
        <w:t xml:space="preserve">noch die Schwerter in die Scheiden zurückkehren, bis der Kampf vollständig durchgekämpft ist. Der Fürst der Finsternis wirbt bereits bunte Kohorten, und beginnt schon, </w:t>
      </w:r>
      <w:r>
        <w:rPr>
          <w:rStyle w:val="Fett"/>
          <w:rFonts w:eastAsiaTheme="majorEastAsia"/>
        </w:rPr>
        <w:t>auf dass die Schrift erfüllet werde</w:t>
      </w:r>
      <w:r>
        <w:t xml:space="preserve"> seltsame Bündnisse zu schließen, und unerhörte Koalitionen einzugehen. - </w:t>
      </w:r>
      <w:r>
        <w:rPr>
          <w:rStyle w:val="Fett"/>
          <w:rFonts w:eastAsiaTheme="majorEastAsia"/>
        </w:rPr>
        <w:t>Politik</w:t>
      </w:r>
      <w:r>
        <w:t xml:space="preserve"> und </w:t>
      </w:r>
      <w:r>
        <w:rPr>
          <w:rStyle w:val="Fett"/>
          <w:rFonts w:eastAsiaTheme="majorEastAsia"/>
        </w:rPr>
        <w:t>Religion</w:t>
      </w:r>
      <w:r>
        <w:t xml:space="preserve"> treten in Verbindungen miteinander, deren unheimlicher Charakter je länger je mehr uns bange macht. </w:t>
      </w:r>
      <w:r>
        <w:rPr>
          <w:rStyle w:val="Fett"/>
          <w:rFonts w:eastAsiaTheme="majorEastAsia"/>
        </w:rPr>
        <w:t>Staatliche</w:t>
      </w:r>
      <w:r>
        <w:t xml:space="preserve"> und </w:t>
      </w:r>
      <w:r>
        <w:rPr>
          <w:rStyle w:val="Fett"/>
          <w:rFonts w:eastAsiaTheme="majorEastAsia"/>
        </w:rPr>
        <w:t>kirchliche</w:t>
      </w:r>
      <w:r>
        <w:t xml:space="preserve"> Embleme vermengen sich zu Wappen- und Fahnenbilder, die in schauerliche Kapitel der Apokalypse hinüberdeuten. – Es kann sein, dass das Jahr 1852, wie </w:t>
      </w:r>
      <w:r>
        <w:rPr>
          <w:rStyle w:val="Fett"/>
          <w:rFonts w:eastAsiaTheme="majorEastAsia"/>
        </w:rPr>
        <w:t>gefürchtet</w:t>
      </w:r>
      <w:r>
        <w:t xml:space="preserve"> auch, in </w:t>
      </w:r>
      <w:r>
        <w:rPr>
          <w:rStyle w:val="Fett"/>
          <w:rFonts w:eastAsiaTheme="majorEastAsia"/>
        </w:rPr>
        <w:t>Ruhe</w:t>
      </w:r>
      <w:r>
        <w:t xml:space="preserve"> vorübergehe. Gottes Langmut gönnt immer noch </w:t>
      </w:r>
      <w:r>
        <w:rPr>
          <w:rStyle w:val="Fett"/>
          <w:rFonts w:eastAsiaTheme="majorEastAsia"/>
        </w:rPr>
        <w:t>Pausen</w:t>
      </w:r>
      <w:r>
        <w:t xml:space="preserve">, damit, was noch bekehrungsfähig ist, sich zu Ihm bekehre. Aber jede Ruhe wird fortan nur als </w:t>
      </w:r>
      <w:r>
        <w:rPr>
          <w:rStyle w:val="Fett"/>
          <w:rFonts w:eastAsiaTheme="majorEastAsia"/>
        </w:rPr>
        <w:t>Waffenstillstand</w:t>
      </w:r>
      <w:r>
        <w:t xml:space="preserve"> sich erweisen, nach welchem die Fackel des Streits um so wilder entbrennen wird. Wem erbebt nicht bei Erwägungen dieser Art das Herz? – Doch </w:t>
      </w:r>
      <w:r>
        <w:rPr>
          <w:rStyle w:val="Fett"/>
          <w:rFonts w:eastAsiaTheme="majorEastAsia"/>
        </w:rPr>
        <w:t>“Sage den Kindern Israel,“</w:t>
      </w:r>
      <w:r>
        <w:t xml:space="preserve"> ruft, wie weiland Mosi, so heute </w:t>
      </w:r>
      <w:r>
        <w:rPr>
          <w:rStyle w:val="Fett"/>
          <w:rFonts w:eastAsiaTheme="majorEastAsia"/>
        </w:rPr>
        <w:t>mir</w:t>
      </w:r>
      <w:r>
        <w:t xml:space="preserve"> Jehova zu, </w:t>
      </w:r>
      <w:r>
        <w:rPr>
          <w:rStyle w:val="Fett"/>
          <w:rFonts w:eastAsiaTheme="majorEastAsia"/>
        </w:rPr>
        <w:t>“dass sie ziehen!“</w:t>
      </w:r>
      <w:r>
        <w:t xml:space="preserve"> – Ja, ziehet getrosten Mutes vorwärts, die ihr </w:t>
      </w:r>
      <w:r>
        <w:rPr>
          <w:rStyle w:val="Fett"/>
          <w:rFonts w:eastAsiaTheme="majorEastAsia"/>
        </w:rPr>
        <w:t>Seinen</w:t>
      </w:r>
      <w:r>
        <w:t xml:space="preserve"> Namen an euern Stirnen tragt. Der Kampf, der heranbraust, ist derselbe, im Blick auf welchen der „Kriegsmann“ aus der Höhe spricht: „Wenn Solches anfängt, zu geschehen, so hebet eure Häupter empor, sintemal ihr wisset, dass eure Erlösung naht!“ – Es ist der </w:t>
      </w:r>
      <w:r>
        <w:rPr>
          <w:rStyle w:val="Fett"/>
          <w:rFonts w:eastAsiaTheme="majorEastAsia"/>
        </w:rPr>
        <w:t>letzte Krieg</w:t>
      </w:r>
      <w:r>
        <w:t xml:space="preserve">, aus welchem das „heilige Volk“ mit unverwelklichem Siegesschmuck gekrönt, hervorgehen wird. Es freue sich darum, wer jenem Volke beigehört, dass er den Anbruch der </w:t>
      </w:r>
      <w:r>
        <w:rPr>
          <w:rStyle w:val="Fett"/>
          <w:rFonts w:eastAsiaTheme="majorEastAsia"/>
        </w:rPr>
        <w:t>Jubelperiode</w:t>
      </w:r>
      <w:r>
        <w:t xml:space="preserve"> des Himmelreichs nicht mehr in ungemessene Fernen zurücktreten sieht, und festen Schrittes gehe er einer Katastrophe entgegen, vor welcher nicht </w:t>
      </w:r>
      <w:r>
        <w:rPr>
          <w:rStyle w:val="Fett"/>
          <w:rFonts w:eastAsiaTheme="majorEastAsia"/>
        </w:rPr>
        <w:t>er</w:t>
      </w:r>
      <w:r>
        <w:t xml:space="preserve">, sondern nur die Feinde seines himmlischen Königes zu erschrecken Ursache haben. – </w:t>
      </w:r>
    </w:p>
    <w:p w14:paraId="5108F4F6" w14:textId="77777777" w:rsidR="00585241" w:rsidRDefault="00585241" w:rsidP="00585241">
      <w:pPr>
        <w:pStyle w:val="StandardWeb"/>
      </w:pPr>
      <w:r>
        <w:t xml:space="preserve">Unzweifelhaft drohen in naher Zukunft schwere Gerichte. Gott hat große Wunder an uns getan in den letzten Jahren, und donnerlaut uns zur Buße gerufen. Die Welt aber hat von ihrem Taumel nicht ernüchtern wollen, sondern „hält Fleisch für ihren Arm“, und schnarcht in ihrer Sicherheit fort. Gerichte </w:t>
      </w:r>
      <w:r>
        <w:rPr>
          <w:rStyle w:val="Fett"/>
          <w:rFonts w:eastAsiaTheme="majorEastAsia"/>
        </w:rPr>
        <w:t>müssen</w:t>
      </w:r>
      <w:r>
        <w:t xml:space="preserve">, Gerichte </w:t>
      </w:r>
      <w:r>
        <w:rPr>
          <w:rStyle w:val="Fett"/>
          <w:rFonts w:eastAsiaTheme="majorEastAsia"/>
        </w:rPr>
        <w:t>werden</w:t>
      </w:r>
      <w:r>
        <w:t xml:space="preserve"> kommen. Wenn aber die Welt erschüttert wird, bleibt das Volk des Herrn nicht unberührt. Dennoch, wie spricht der Herr? </w:t>
      </w:r>
      <w:r>
        <w:rPr>
          <w:rStyle w:val="Fett"/>
          <w:rFonts w:eastAsiaTheme="majorEastAsia"/>
        </w:rPr>
        <w:t>“Sage den Kindern Israel, dass sie ziehen!“</w:t>
      </w:r>
      <w:r>
        <w:t xml:space="preserve"> Ja zieht! – Was </w:t>
      </w:r>
      <w:r>
        <w:rPr>
          <w:rStyle w:val="Fett"/>
          <w:rFonts w:eastAsiaTheme="majorEastAsia"/>
        </w:rPr>
        <w:t>euch</w:t>
      </w:r>
      <w:r>
        <w:t xml:space="preserve"> treffen möchte, nimmer ist’s Erguss der </w:t>
      </w:r>
      <w:r>
        <w:rPr>
          <w:rStyle w:val="Fett"/>
          <w:rFonts w:eastAsiaTheme="majorEastAsia"/>
        </w:rPr>
        <w:t>Zornesschale</w:t>
      </w:r>
      <w:r>
        <w:t xml:space="preserve">, sondern nur </w:t>
      </w:r>
      <w:r>
        <w:rPr>
          <w:rStyle w:val="Fett"/>
          <w:rFonts w:eastAsiaTheme="majorEastAsia"/>
        </w:rPr>
        <w:t>Züchtigung</w:t>
      </w:r>
      <w:r>
        <w:t xml:space="preserve"> zum Heil. </w:t>
      </w:r>
      <w:r>
        <w:rPr>
          <w:rStyle w:val="Fett"/>
          <w:rFonts w:eastAsiaTheme="majorEastAsia"/>
        </w:rPr>
        <w:t>Euch</w:t>
      </w:r>
      <w:r>
        <w:t xml:space="preserve"> lächelt jedenfalls durchs dunkle Gewölk die </w:t>
      </w:r>
      <w:r>
        <w:rPr>
          <w:rStyle w:val="Fett"/>
          <w:rFonts w:eastAsiaTheme="majorEastAsia"/>
        </w:rPr>
        <w:t>Gnadensonne. „Gedanken des Friedens“</w:t>
      </w:r>
      <w:r>
        <w:t xml:space="preserve">, wie verhüllt auch immer, walten über euch, und nicht </w:t>
      </w:r>
      <w:r>
        <w:rPr>
          <w:rStyle w:val="Fett"/>
          <w:rFonts w:eastAsiaTheme="majorEastAsia"/>
        </w:rPr>
        <w:t>“des Leides“</w:t>
      </w:r>
      <w:r>
        <w:t xml:space="preserve">; und wo ihr geht und steht, seid ihr </w:t>
      </w:r>
      <w:r>
        <w:rPr>
          <w:rStyle w:val="Fett"/>
          <w:rFonts w:eastAsiaTheme="majorEastAsia"/>
        </w:rPr>
        <w:t>des</w:t>
      </w:r>
      <w:r>
        <w:t xml:space="preserve"> Gottes, der, wie er beim Untergange Sodoms für seinen Lot ein </w:t>
      </w:r>
      <w:r>
        <w:rPr>
          <w:rStyle w:val="Fett"/>
          <w:rFonts w:eastAsiaTheme="majorEastAsia"/>
        </w:rPr>
        <w:t>Zoar</w:t>
      </w:r>
      <w:r>
        <w:t xml:space="preserve">, bei der Belagerung Jerusalems für die ersten Christen ein </w:t>
      </w:r>
      <w:r>
        <w:rPr>
          <w:rStyle w:val="Fett"/>
          <w:rFonts w:eastAsiaTheme="majorEastAsia"/>
        </w:rPr>
        <w:t>Pella</w:t>
      </w:r>
      <w:r>
        <w:t xml:space="preserve"> hatte, zur rechten Stunde auch schon wissen wird, wo </w:t>
      </w:r>
      <w:r>
        <w:rPr>
          <w:rStyle w:val="Fett"/>
          <w:rFonts w:eastAsiaTheme="majorEastAsia"/>
        </w:rPr>
        <w:t>Er euch</w:t>
      </w:r>
      <w:r>
        <w:t xml:space="preserve"> berge und sicher stelle. </w:t>
      </w:r>
    </w:p>
    <w:p w14:paraId="5FAA51FD" w14:textId="77777777" w:rsidR="00585241" w:rsidRDefault="00585241" w:rsidP="00585241">
      <w:pPr>
        <w:pStyle w:val="StandardWeb"/>
      </w:pPr>
      <w:r>
        <w:t xml:space="preserve">Freilich kann es geschehen, dass auch </w:t>
      </w:r>
      <w:r>
        <w:rPr>
          <w:rStyle w:val="Fett"/>
          <w:rFonts w:eastAsiaTheme="majorEastAsia"/>
        </w:rPr>
        <w:t>euch</w:t>
      </w:r>
      <w:r>
        <w:t xml:space="preserve">, Seine Lieblinge, mancherlei Ungemach überkomme. Es steht dem neuen Jahre nicht an der Stirn geschrieben, was es euch bringen wird. Krankheit, Armut, Verkennung, Verluste aller Art, und was des mehr ist, kann’s für euch unter seinem geheimnisvollen Schleier bergen. – Doch </w:t>
      </w:r>
      <w:r>
        <w:rPr>
          <w:rStyle w:val="Fett"/>
          <w:rFonts w:eastAsiaTheme="majorEastAsia"/>
        </w:rPr>
        <w:t>“Sage den Kindern Israel“</w:t>
      </w:r>
      <w:r>
        <w:t xml:space="preserve">, befiehlt der Herr mir, </w:t>
      </w:r>
      <w:r>
        <w:rPr>
          <w:rStyle w:val="Fett"/>
          <w:rFonts w:eastAsiaTheme="majorEastAsia"/>
        </w:rPr>
        <w:t>“dass sie ziehen!“</w:t>
      </w:r>
      <w:r>
        <w:t xml:space="preserve"> – Mit gefasster Seele denn in Gottes Namen vorwärts! – Ihr wisst ja, was Seinem Volke die Notstände sind, die es betreffen. Sie vertreten die Stelle der Pioniere, die dem Allmächtigen nur für Seine Hilfs- und Rettungswunder den Schauplatz bereiten müssen. Schaudert vor ihnen nicht zurück; seht ihnen vielmehr erwartungsvoll ins Auge. Wisset, der Gott der Witwe zu Sarepta, des Propheten Elias am Bache Crith, des Daniel in der Löwengrube, der drei Männer im Feuerofen und des Simon Petrus im Gefängnis: Er lebt nicht nur noch, sondern ist auch der </w:t>
      </w:r>
      <w:r>
        <w:rPr>
          <w:rStyle w:val="Fett"/>
          <w:rFonts w:eastAsiaTheme="majorEastAsia"/>
        </w:rPr>
        <w:t>eure</w:t>
      </w:r>
      <w:r>
        <w:t xml:space="preserve">. „O,“ rufe ich mit Mose, „wo ist so ein herrliches Volk,“ zu dem Götter also nahe sich tun, als der Herr unser Gott zu uns, so oft wir ihn anrufen?“ – </w:t>
      </w:r>
    </w:p>
    <w:p w14:paraId="241841D6" w14:textId="77777777" w:rsidR="00585241" w:rsidRDefault="00585241" w:rsidP="00585241">
      <w:pPr>
        <w:pStyle w:val="StandardWeb"/>
      </w:pPr>
      <w:r>
        <w:t xml:space="preserve">Beschränken wir denn all’ unser Sorgen auf das Eine, dass wir </w:t>
      </w:r>
      <w:r>
        <w:rPr>
          <w:rStyle w:val="Fett"/>
          <w:rFonts w:eastAsiaTheme="majorEastAsia"/>
        </w:rPr>
        <w:t>diesem</w:t>
      </w:r>
      <w:r>
        <w:t xml:space="preserve"> Volke einverleibt werden. – Tragen wir aber das Zeugnis unsrer Beigehörigkeit zu demselben schon in uns, dann die Häupter empor! – Mit fester Hand dann die Anker gelichtet, und unter dem </w:t>
      </w:r>
      <w:r>
        <w:lastRenderedPageBreak/>
        <w:t xml:space="preserve">Wiederhall des Herrnwortes: </w:t>
      </w:r>
      <w:r>
        <w:rPr>
          <w:rStyle w:val="Fett"/>
          <w:rFonts w:eastAsiaTheme="majorEastAsia"/>
        </w:rPr>
        <w:t>“Sage den Kindern Israel, dass sie ziehen“</w:t>
      </w:r>
      <w:r>
        <w:t xml:space="preserve">, getrost ins neue Jahr hineingesteuert! In unsrer Flagge aber wehe als Devise das apostolische: </w:t>
      </w:r>
      <w:r>
        <w:rPr>
          <w:rStyle w:val="Fett"/>
          <w:rFonts w:eastAsiaTheme="majorEastAsia"/>
        </w:rPr>
        <w:t xml:space="preserve">“Leben wir, so leben wir dem Herrn; sterben wir, so sterben wir dem Herrn. Wir leben oder sterben, so sind wir des Herrn!“ - </w:t>
      </w:r>
      <w:r>
        <w:t xml:space="preserve">Amen. </w:t>
      </w:r>
    </w:p>
    <w:p w14:paraId="51A269EF" w14:textId="77777777" w:rsidR="00585241" w:rsidRDefault="00585241" w:rsidP="00585241">
      <w:pPr>
        <w:pStyle w:val="berschrift1"/>
      </w:pPr>
      <w:r>
        <w:t>Krummacher, Gottfried Daniel - Das Gebet des Jaebez</w:t>
      </w:r>
    </w:p>
    <w:p w14:paraId="5EC6E2B2" w14:textId="77777777" w:rsidR="00585241" w:rsidRDefault="00585241" w:rsidP="00585241">
      <w:pPr>
        <w:pStyle w:val="StandardWeb"/>
      </w:pPr>
      <w:r>
        <w:rPr>
          <w:rStyle w:val="Fett"/>
          <w:rFonts w:eastAsiaTheme="majorEastAsia"/>
        </w:rPr>
        <w:t>(Neujahrspredigt)</w:t>
      </w:r>
      <w:r>
        <w:t xml:space="preserve"> </w:t>
      </w:r>
    </w:p>
    <w:p w14:paraId="0EF39D96" w14:textId="77777777" w:rsidR="00585241" w:rsidRDefault="00585241" w:rsidP="00585241">
      <w:pPr>
        <w:pStyle w:val="StandardWeb"/>
      </w:pPr>
      <w:r>
        <w:t xml:space="preserve">Unsere Hilfe steht im Namen des Herrn, der Himmel und Erde gemacht hat. So schließt der 124. Psalm, und mit diesen Gedanken treten wir dies neue Jahr an, beginnen wir unsere Vorträge. Dies ist unsere Bitte, unser Verlangen, unsere Hoffnung, gleichsam die Grundlage und Bedingung, unter welcher wir es wagen, in ein neues Jahr einzutreten. Wir müssten wie ohne allen Verstand sein, wenn wir nicht erkennten, viel Hilfe nötig zu haben; desto mehr werden wir die Wahrheit dessen einsehen, was Psalm 74,12 gesagt wird: Gott ist's, der alle Hilfe tut, die auf Erden geschieht. Je ärmer am Geist wir sind, desto bedürftiger für Hilfe werden wir uns erkennen, desto weniger ohne dieselbe irgend zurecht zu kommen wissen. Unser Spruch lehrt uns zuvörderst, dass die wahre Hilfe weder bei uns selbst, noch sonst außer Gott anzutreffen ist. Und wenn es wahr ist, was der Herr 5. Mos. 32,36 sagt: Der Herr wird sich seiner Knechte erbarmen, denn er wird ansehen, dass ihre Macht dahin, und alles im äußersten Elend ist, so sieht man daraus, dass unsere eigene Hilfe erst verloren werden muss, ehe des Herrn Hilfe recht anhebt. Aber unser Spruch zeigt uns auch die wahre Quelle aller Hilfe an. Sie ist im Namen des Herrn: Er gedenkt der Schöpfung, als des stets sichtbar vor uns liegenden Beweises seiner unendlichen Macht, welche auch im Geistlichen dem ruft, das nicht ist, dass es sei, und wie die Heilige Schrift 1. Sam. 2 sagt: Die Schwachen umgürtet er mit Stärke. </w:t>
      </w:r>
    </w:p>
    <w:p w14:paraId="32F12B94" w14:textId="77777777" w:rsidR="00585241" w:rsidRDefault="00585241" w:rsidP="00585241">
      <w:pPr>
        <w:pStyle w:val="StandardWeb"/>
      </w:pPr>
      <w:r>
        <w:t xml:space="preserve">Und so wagen wir es denn, o Herr, in deinem Namen, in welchem unsere Hilfe steht, dies Jahr zu beginnen. Wes sollen wir uns getrösten? Wir hoffen auf dich. Wie die Augen der Knechte auf die Hände ihrer Herren sehen, also sehen unsere Augen auf den Herrn, unseren Gott, bis er uns gnädig werde. Ach Herr, verleihe uns, dass wir in tiefer und gelassener Anerkennung unserer gänzlichen Untauglichkeit zu allen deinen Sachen, zugleich mit großer und kindlicher Zuversicht stets auf deinen Namen hoffen! lass uns deine gnädige Hilfe, Aushilfe und Durchhilfe reichlich und gnädiglich erfahren! Die Freude an dir sei unsere Stärke! Tröste uns, damit wir dich loben! Herr, wir wissen's nicht, was uns alles begegnen kann, was uns alles vorkommen mag. Sei du aber unser Führer, unser Ratgeber, unser Vater und Versorger und Freund und verleihe, dass wir uns dir gänzlich anvertrauen und übergeben! So hilf denn, Herr, und lass alles wohlgelingen! So du uns segnen wirst, so wollen wir dich loben ewiglich. Amen. </w:t>
      </w:r>
    </w:p>
    <w:p w14:paraId="6921AD6C" w14:textId="77777777" w:rsidR="00585241" w:rsidRDefault="00585241" w:rsidP="00585241">
      <w:pPr>
        <w:pStyle w:val="StandardWeb"/>
      </w:pPr>
      <w:r>
        <w:rPr>
          <w:rStyle w:val="Fett"/>
          <w:rFonts w:eastAsiaTheme="majorEastAsia"/>
        </w:rPr>
        <w:t>Jaebez aber war herrlicher denn seine Brüder; und seine Mutter hieß ihn Jaebez, denn sie sprach: Ich habe ihn mit Kummer geboren. Und Jaebez rief den Gott Israels an und sprach: Wo du mich segnen wirst und meine Grenze mehren, und deine Hand mit mir sein wird, und wirst mit dem Übel schaffen, dass es mich nicht bekümmere. Und Gott ließ kommen, das er bat.</w:t>
      </w:r>
      <w:r>
        <w:t xml:space="preserve"> </w:t>
      </w:r>
    </w:p>
    <w:p w14:paraId="4C06EE36" w14:textId="77777777" w:rsidR="00585241" w:rsidRDefault="00585241" w:rsidP="00585241">
      <w:pPr>
        <w:pStyle w:val="StandardWeb"/>
      </w:pPr>
      <w:r>
        <w:t xml:space="preserve">1. Chron. 4,9.10 </w:t>
      </w:r>
    </w:p>
    <w:p w14:paraId="40ED6FA0" w14:textId="77777777" w:rsidR="00585241" w:rsidRDefault="00585241" w:rsidP="00585241">
      <w:pPr>
        <w:pStyle w:val="StandardWeb"/>
      </w:pPr>
      <w:r>
        <w:t xml:space="preserve">Die neun ersten Kapitel dieses Buches haben für uns keine Wichtigkeit, weil sie bloß jüdische Geschlechtsregister enthalten, welche besonders deswegen unter den Juden so sorgfältig geführt und aufbewahrt wurden, um die wirkliche Abstammung Christi von David und Juda </w:t>
      </w:r>
      <w:r>
        <w:lastRenderedPageBreak/>
        <w:t xml:space="preserve">nachweisen zu können. Mitten in dies Namenregister tritt mit einmal das hervor, was wir eben verlasen, das Gebet des Jaebez. Es wird auf einmal abgebrochen, da der Leser erwartet, dass noch etwas, dass der Nachsatz folge, und es etwa heiße, so sollst du mein Gott sein, und ich will dir dienen. Aber Jaebez bricht mit einmal ab, ohne so etwas hinzuzusetzen. Es überfällt ihn eine kindliche Freude und heilige Scham, dass er so etwas, das doch in seinem Herzen lebte und sich bewegte, nicht aussprechen darf. Es kommt ihm ungereimt vor, so etwas versprechen zu wollen, da er ja, wie Josua sagt, dem Herrn nicht dienen konnte, es sei denn, dass er dazu tüchtig gemacht werde, und da ja seine eigene Glückseligkeit ausmachte, dem Herrn zu dienen, da es, wie Hiob sagt, dem Allmächtigen nichts half, wenn er sich fromm machte. Es konnte auch so scheinen, als wollte er damit etwas verdienen, dies alles verschloss ihm den Mund, und er brach ab. Seine Bitte ist eine solche, welche sich zu jeder Zeit passt; aber auch für die Gelegenheit dieses Tages, wo wir in ein neues Jahr getreten sind. </w:t>
      </w:r>
    </w:p>
    <w:p w14:paraId="6FE01714" w14:textId="77777777" w:rsidR="00585241" w:rsidRDefault="00585241" w:rsidP="00585241">
      <w:pPr>
        <w:pStyle w:val="StandardWeb"/>
      </w:pPr>
      <w:r>
        <w:t xml:space="preserve">Lasst uns denn 1. auf den Beter, 2. auf sein Gebet achten. </w:t>
      </w:r>
    </w:p>
    <w:p w14:paraId="02E23ED3" w14:textId="77777777" w:rsidR="00585241" w:rsidRDefault="00585241" w:rsidP="00585241">
      <w:pPr>
        <w:pStyle w:val="berschrift2"/>
      </w:pPr>
      <w:r>
        <w:t>I.</w:t>
      </w:r>
    </w:p>
    <w:p w14:paraId="3C90CF23" w14:textId="77777777" w:rsidR="00585241" w:rsidRDefault="00585241" w:rsidP="00585241">
      <w:pPr>
        <w:pStyle w:val="StandardWeb"/>
      </w:pPr>
      <w:r>
        <w:t xml:space="preserve">Der Beter war Jaebez, auf deutsch: Schmerzensmann, welchen Namen ihm seine Mutter deswegen gab, weil sie ihn mit Kummer geboren. Dieser Kummer konnte verschiedene Ursachen haben. Sie hatte etwa bei seiner Geburt vorzüglich gelitten und an ihrem eigenen Leben und an der Erhaltung des Neugeborenen gezweifelt. Zum Gedächtnis ihrer ausgestandenen Not und der wunderbaren, mächtigen Durchhilfe Gottes gab sie ihm deshalb den so bezeichnenden Namen, um sich bei Nennung desselben an jenes zu erinnern. So nannte Jakob jene Stätte, wo ihm so viel Gutes widerfahren war, Pniel, des Herrn Angesicht. Auch scheint sein Vater schon vor seiner Geburt gestorben zu sein, da es sonst dessen Sache gewesen wäre, den Namen seines Sohnes zu bestimmen. Seine Mutter war also eine betrübte Witwe, und da dieser die Zahl ihrer Kinder vermehrte, so vermehrte er auch zugleich ihre Last und ihre Sorgen, sodass seine Geburt ihr mehr Kummer als Freude machte. Sie steckte in Dreck und Armut und wusste nicht, wie sie durchkommen wollte. Sie beklagte also sich selbst samt ihrem Söhnlein, der an ihrer Drangsal teilnehmen musste und die Summe derselben vermehrte. Mit betrübtem Herzen nannte sie ihn daher Jaebez, das Kind des Kummers. Die Bedeutung dieses Namens wird auch er auf mancherlei Weise an sich bestätigt gefunden haben, denn von einer geringen Witwe erzogen, konnte seine Jugendzeit nicht ohne manche Entbehrung dahinfließen, und er musste teil an ihrer Lage nehmen. Vielleicht hat er manchmal mit seiner Mutter geweint und es bedauert, dass er nicht alle Kümmernisse aus ihrem Leben wegräumen konnte, sondern wie sein Name, den sie ihm gegeben, andeutete, sie noch vermehren müsse. Seine Brüder mochten wohl alle herrliche Namen haben, hergenommen von Freude und Glück, weil sie unter glücklichen häuslichen Umständen zur Welt kamen, die sich aber bei seiner Geburt sehr nachteilig verändert hatten. Er kam also früh in die nützliche, aber nicht angenehme Schule der Demut, der Selbstverleugnung und Erniedrigung. Aber gerade dies musste für ihn das gesegnete Mittel sein, ihn auf den rechten Weg, ihn zu dem Gott Israels zu leiten, zu dem mit seinem Gebet und Vertrauen seine Zuflucht zu nehmen, er sich genötigt sah. Und so tat er das Gebet, welches in unserm Texte angeführt ist. </w:t>
      </w:r>
    </w:p>
    <w:p w14:paraId="1A674B2F" w14:textId="77777777" w:rsidR="00585241" w:rsidRDefault="00585241" w:rsidP="00585241">
      <w:pPr>
        <w:pStyle w:val="StandardWeb"/>
      </w:pPr>
      <w:r>
        <w:t xml:space="preserve">Lasst uns aber jetzt von ihm absehen und bedenken, dass wir alle teils ein Jaebez sind, teils er werden müssen, um zu lernen, uns so zu verhalten, wie er tat. Wir sind alle ein Jaebez, Kinder des Kummers von Geburt her. Teils ist dies Erdenleben ja wirklich im Grunde betrachtet nur Mühe und Arbeit. Die meisten haben ihre Mühe, um von einem Jahre ins andere zu kommen, und Ursache sich zu freuen, wenn sie die erforderliche Nahrung und Kleider haben. </w:t>
      </w:r>
    </w:p>
    <w:p w14:paraId="07BC0FE9" w14:textId="77777777" w:rsidR="00585241" w:rsidRDefault="00585241" w:rsidP="00585241">
      <w:pPr>
        <w:pStyle w:val="StandardWeb"/>
      </w:pPr>
      <w:r>
        <w:lastRenderedPageBreak/>
        <w:t xml:space="preserve">Haben sie hinlängliche Arbeit und die Gesundheit dabei, so sind dies große Geschenke. Aber welche Mühseligkeiten können uns nicht auf dieser armen Erde treffen, wovon auch diejenigen nicht ausgenommen sind, die im Überfluss leben. Welche Ungewissheit ist in allen menschlichen und irdischen Dingen, sie mögen heißen wie sie wollen, Gesundheit, Vermögen, das Leben selbst, sowohl unser eigenes, als das der Unsrigen. Wie unbekannt ist uns die Zukunft, selbst des heutigen, will geschweigen des morgenden Tages, und wie unzulänglich oft alle unsere Vorsicht und Klugheit! Und dann, je besser uns dies Leben gefällt, desto unangenehmer muss es uns sein, zu wissen, dass es uns so sehr schnell genommen, und wir aus allen unseren angenehmen irdischen Verhältnissen gerissen sein können, ehe wir's uns versehen, und wie verdrießlich muss dies denen sein, deren ganzes Beginnen nur auf die Spanne dieses zeitlichen Lebens gerichtet ist! Ehe wir's uns versehen, sind wir aus Kindern zu Jünglingen herangewachsen, aus Jünglingen Männer, aus Männern Greise geworden und haben unsere irdische Laufbahn beendet, nicht zu gedenken, wie der Tod seine Beute aus allen Altern nimmt, und niemand im voraus weiß, wie hoch er seine Jahre bringen wird. Ist es also nicht ein jämmerlich Ding um dieses Leben, und wer's im Grunde und nach seiner nichtswürdigen Beschaffenheit betrachtet, sollte der's nicht ordentlich leid werden, denn was ist's zuletzt mit allem Wirken und Treiben, mit Stand, Ansehen und Vermögen, und wie es sonst heißen mag? Eitelkeit der Eitelkeiten, so dass wir alle mit Recht Jaebez genannt werden mögen, weil wir im Kummer geboren sind. Doch dies ist nun freilich einmal so und hat nicht viel zu bedeuten. Es dauert nicht lange mehr, so hat der Tod uns alle gleich gemacht, der König ist kein König mehr, kein Reicher und kein Armer. Lasst uns selig essen und trinken, denn morgen sind wir tot! Aber der Name Jaebez, Kummerkind, gebührt uns allen in einem noch viel mehr bedeutenden Sinne, wenn wir erwägen, was z.B. David von seiner Geburt sagt, wenn er Psalm 51 schreibt: Siehe ich bin aus sündlichem Samen gezeugt, und meine Mutter hat mich in Sünden empfangen; wenn Christus sagt: Was vom Fleisch geboren ist, das ist Fleisch, der Apostel uns aber dieses Fleisch als ein solches beschreibt, in welchem nicht nur nichts Gutes wohnt, sondern dessen Gesinnungen sogar Feindschaft gegen Gott sind, und das wider den Geist gelüste, dessen Werke die allergräulichsten sind, und das gekreuzigt, ja gar getötet werden muss, woher es heißt Koloss. 3,5: So tötet nun eure Glieder, die auf Erden sind, Hurerei, Unreinigkeit, schändliche Brunst, böse Lust und den Geiz, welcher ist Abgötterei! Wenn wir erwägen, dass wir in und mit der Sünde geboren, mit ihr ein Ding geworden sind, dass sie uns durchdrungen und sowohl unseren Verstand als Willen, sowohl unser Gewissen als Gemüt verdunkelt, verfinstert und vergiftet hat. Wie müssen wir den Namen Jaebez als den unsrigen betrachten, wenn wir erwägen, dass wir als Kinder des Zorns, als tot in Sünden, als entfremdet von dem Leben, das aus Gott ist, geboren sind, da mögen wir wohl ausrufen: O ich Jaebez, ich elender Mensch! Bedenken wir ferner, wie unzähligemal, und zum Teil wie gröblich, wie gern wir gesündigt haben, welche böse Früchte dieses angeborene Verderben bei uns und andern hervorgetrieben hat, und in welche Ausbrüche es losbersten kann, wenn nicht jemand, der größer ist als unser Herz, es in Schranken hält, wenn wir bedenken, dass wir ein Herz in uns tragen, aus welchem nach dem Zeugnis eines untrüglichen Zeugen hervorgehen arge Gedanken, Mord, Ehebruch, Hurerei, Dieberei, falsche Zeugnisse, Lästerungen (Matth. 15,19); bedenken, dass dabei der Teufel umhergeht, wie ein brüllender Löwe (1. Petr. 5,8), und dass ein heiliger und gerechter Gott dies nicht ungestraft lasen kann, noch will, müssen wir da nicht sagen, dass wir der Jaebez sind, mehr als sich aussprechen lässt? </w:t>
      </w:r>
    </w:p>
    <w:p w14:paraId="54BB1C35" w14:textId="77777777" w:rsidR="00585241" w:rsidRDefault="00585241" w:rsidP="00585241">
      <w:pPr>
        <w:pStyle w:val="StandardWeb"/>
      </w:pPr>
      <w:r>
        <w:t xml:space="preserve">Aber wir müssen auch ein Jaebez werden, das sagt Jakobus: Werdet elend und traget Leide, und weinet; euer Lachen verkehre sich in Weinen, und eure Freude in Traurigkeit (Jak. 4,9). Der Herr sagt: Ich sehe an den Elenden, und der zerbrochenen Geistes ist, und der sich fürchtet vor meinem Wort (Jes. 66,2). David schreibt: Die Opfer, die Gott gefallen, sind ein geängsteter Geist; ein geängstetes und zerschlagenes Herz wirst du, Gott, nicht verachten </w:t>
      </w:r>
      <w:r>
        <w:lastRenderedPageBreak/>
        <w:t xml:space="preserve">(Psalm 51,19). Darauf deuten die Worte Christi: Ich bin gekommen zu trösten alle Traurigen, die zerschlagenen Herzen zu heilen und das Zerstoßene zu verbinden. Ein solcher Jaebez wird man durch das Gesetz, woraus Erkenntnis der Sünden kommt, wie Paulus ein solcher Jaebez wurde, dass er ausrief: Ach ich elender Mensch, wer wird mich erlösen vom Leibe dieses Todes, welches ungefähr so lautet, als ob er zweifelte, ob eine Erlösung vorhanden und zu erwarten wäre. Alsdann hört die Gleichgültigkeit des Menschen gegen seine Sünden und sein sündliches Verderben auf, und sie werden ihm, wie David sagt, als eine schwere Last zu schwer, worunter er gebückt einhergeht. Jetzt lernt er recht erkennen, welch' ein gräuliches Übel die Sünde, welch' ein großes Gut die Vergebung der Sünden und Gottes Gnade sei. Um Trost ist ihm sehr bange, und er winselt wie ein Kranich und eine Taube. Jetzt ist er ein rechter Jaebez geworden, und wohl ihm, dass er' s geworden ist, denn diese Krankheit ist nicht zum Tode. Um uns zu einem solchen Jaebez zu machen, dazu helfen auch trefflich allerhand nachfolgende Leiden und Trübsale. Wie reich war das Leben vieler Heiligen daran, so dass David sagt, er sei zu Leiden gemacht, und sein Schmerz sei immer vor ihm, und Asaph, er werde täglich geplagt, und seine Strafe sei alle Morgen da. Ihre Leiden, welche nicht so sehr den Leib und das Zeitliche, als vielmehr die Seele und das Geistliche betrafen, erstiegen oft einen so hohen Grad, dass David sagt: Das Wasser dringt bis an die Seele, Wellen gehen über mein Haupt, ich versinke in einem tiefen Schlamm, mein Geist vergeht; sie dauerten wohl so lange, dass er fragt: Ist es denn ganz und gar aus, wie lange soll ich traurig gehen? Sie waren oft mit großer Angst und Schrecken verknüpft. Kein Wunder, wenn man in dieser Schule ein Jaebez, ein Sohn des Kummers wurde. Da vergeht, wie die Psalmen reden, alle Schönheit und Kraft, da wird die Seele ausgedörrt, wie eine im Sommer durch die Hitze ausgedörrte Flur. Da schwemmt man wohl sein Bette mit Tränen und fragt mit Jeremia: Wo ist ein Schmerz, wie mein Schmerz, der mich getroffen hat? (Klagl. Jerem. 1,12). Dass der Christ auch ein solcher Jaebez werden müsse, erhellet aus allen den Sprüchen, welche sagen: Die müssten mit Christo leiden, die mit ihm herrschen wollten, durch viel Trübsale müssten sie ins Reich Gottes eingehen, dass sie sich nicht darüber wundern dürften, als widerführe ihnen etwas Seltsames (1. Petr. 4,12). Dadurch kann man nun freilich wohl zu einem Jaebez werden, darüber werden schon die selbstgefälligen Gedanken ausgetrieben, da lernt man schon sein tiefes Unvermögen, seine unbeschreibliche Abhängigkeit vom Herrn und seinen Gnadengaben, seine gänzliche Armut und Nichtigkeit erkennen, mehr als der Natur gefällt, die nicht gedemütigt sein will. </w:t>
      </w:r>
    </w:p>
    <w:p w14:paraId="293610CC" w14:textId="77777777" w:rsidR="00585241" w:rsidRDefault="00585241" w:rsidP="00585241">
      <w:pPr>
        <w:pStyle w:val="StandardWeb"/>
      </w:pPr>
      <w:r>
        <w:t xml:space="preserve">Aber dem Jaebez war dieses sehr nützlich, dass er ein Jaebez, ein Sohn des Kummers war, denn dies war die Zubereitung, dass er herrlicher wurde, als seine Brüder. Den Elenden hilft er ja herrlich. Musste nicht Josef lange Zeit im Gefängnis geläutert und gedemütigt werden, ehe er ein Herr von ganz Ägypten wurde; musste nicht Hiob eher alles verlieren, ehe er's doppelt wieder erhielt; musste nicht David aus seinem Königreich vertrieben werden, ehe er ganz darin befestigt wurde; und der erste Tempel, aller seiner Pracht ungeachtet, zerstört werden, damit der zweite entstände, der durch die Zukunft des Herrn zu demselben herrlicher würde als der erste? Ja, musste nicht Christus selbst erst leiden, und dann zur Herrlichkeit erhöhet werden? Dieser Weg ist also vielfach geweiht und festgesetzt. </w:t>
      </w:r>
    </w:p>
    <w:p w14:paraId="1A2F1909" w14:textId="77777777" w:rsidR="00585241" w:rsidRDefault="00585241" w:rsidP="00585241">
      <w:pPr>
        <w:pStyle w:val="StandardWeb"/>
      </w:pPr>
      <w:r>
        <w:t xml:space="preserve">Der Hauptnutzen dieses Weges, worauf man ein Jaebez wird, ist derjenige, der sich auch an diesem Sohn des Kummers erwies. Es blieb ihm nichts anders übrig als der Gott Israels, worauf er vertrauen konnte. An den wandte er sich. Wo sollte er anders hin? Seine Verhältnisse waren armselig. Es standen ihm keine natürliche Mittel zu Gebote, sie in günstigere umzuwandeln. Er rief also den Gott Israels an. Das kann nur ein Jaebez, und der ein Sohn des Kummers geworden ist. Wie wird ein Reicher bitten: Gib uns unser täglich Brot; wie ein Gerechter: Vergib uns unsere Schuld; wie ein Weiser: Führe uns nicht in Versuchung; wie ein Starker: Erlöse uns vom Bösen? Vielleicht brauchen sie auch die Ausdrücke, um eine </w:t>
      </w:r>
      <w:r>
        <w:lastRenderedPageBreak/>
        <w:t xml:space="preserve">gebotene Pflicht zu erfüllen, nicht aber um ein Herzensbedürfnis auszusprechen, denn es heißt: Rufe mich an in der Not, und nur wo diese ist, wird jenes recht geübt werden, da es ohne dies nicht beten, sondern plappern und Worte machen heißt. Aber o, welch eine nützliche Not ist diejenige, welche uns vom Vertrauen auf uns selbst abgeleitet und uns lehrt, mit Jaebez den Gott Israels anzurufen, ein Geschäft, was wir täglich, am heutigen Tage aber, als dem Anfang eines neuen Jahres, besonders bedürfen! </w:t>
      </w:r>
    </w:p>
    <w:p w14:paraId="1BE02738" w14:textId="77777777" w:rsidR="00585241" w:rsidRDefault="00585241" w:rsidP="00585241">
      <w:pPr>
        <w:pStyle w:val="berschrift2"/>
      </w:pPr>
      <w:r>
        <w:t>II.</w:t>
      </w:r>
    </w:p>
    <w:p w14:paraId="014D449F" w14:textId="77777777" w:rsidR="00585241" w:rsidRDefault="00585241" w:rsidP="00585241">
      <w:pPr>
        <w:pStyle w:val="StandardWeb"/>
      </w:pPr>
      <w:r>
        <w:t xml:space="preserve">Um was rief Jaebez denn den Herrn an? Es waren 4 Hauptstücke, die auch für uns, sowohl für dieses Jahr, als den ganzen Lauf unsers Lebens sehr begehrenswert sind. Er hebt bei der Quelle alles Guten an, wenn er sagt: „So du mich segnen wirst.“ So erklärte Jakob: Ich lasse dich nicht, du segnest mich denn. Und der Herr befahl, dass der Hohepriester seinen Namen auf das Volk legen und über demselben sagen sollte: Der Herr segne dich! Christus nennt die Seinigen Gesegnete seines Vaters, und von ihm selbst heißt es bei seiner Himmelfahrt: Er hob die Hände auf und segnete sie. Wenn von Menschen gesagt wird, dass sie andere segnen, wie Jakob seine Söhne segnete, so deutet dies an, dass sie ihnen betend von dem Herrn Gutes anwünschen. Aber sie müssen's bei dem bloßen Beten und Wünschen lassen, die wirkliche Mitteilung des gewünschten Guten Gott übergeben, der der einige Ursprung alles Guten ist. Jedoch haben die Segenswünsche gottseliger Menschen einen nicht geringen Wert, und daher füllt Paulus das letzte Kapitel seines Briefes an die Römer mit lauter Grüßen, das ist Segenswünschen aus und befiehlt den Christen, auch einander zu grüßen und zu segnen. Der Herr aber segnet nicht mit Worten, sondern mit der Tat. Sein Segen besteht in seinem gnädigen Vorsatz über einen Menschen und der Ausführung desselben zu einem herrlichen Ziel. Was kann begehrenswerter sein als dieses, und mit wie großem Rechte ruft Jaebez den Herrn an: So du mich segnen wirst etc. Denn wie der Fluch alles Unheil, so zeigt der Segen alles Wohlergehen an, nach Leib und Seele, in Zeit und Ewigkeit. Gibt's was Größeres? Verdient der den Namen eines Menschen, will geschweigen den eines Christen, der gegen diesen Segen gleichgültig und unbekümmert ist, da eben aus demselben alles Heil entspringt? Es gibt zeitliche, leibliche Segnungen, die auch etwas Großes sind, wenn jemand in seinen irdischen Unternehmungen glücklich ist, und ihm alles wohl von Statten geht. Ein Segen, den sich jeder wohl würde gefallen lassen, ein Segen, ohne welchen kein Fließ, Klugheit und Anstrengung hilft, ein Segen, ohne welchen auch ein großes erworbenes oder ererbtes Vermögen keinen Bestand, ohne welchen man kein Geschick und Verstand hat, weder es zu erwerben, noch das Erworbene zu verwalten, zu erhalten, noch zu gebrauchen. Hiervon sagt man, jemand habe viel, wenig oder kein Glück. Die Heilige Schrift lehrt uns, auch dieses Gott zuzuschreiben, ohne welchen selbst Rosse vergeblich zum Streittage gerüstet werden. Diejenigen versündigen sich also schwerlich, welche es sich selbst zuschreiben und des Dankes vergessen. Jedoch ist dies nur ein irdischer Segen, der auch Gottlosen zuteil wird und oft den Frommen mangelt. Geistliche Segnungen, welche das Geistliche und Ewige betreffen, haben allein wahren und ewigen Wert. Bei denselben muss alles zum Vorteil gereichen, sei es auch noch so unangenehm, und zu ihrem ewigen Heil mitwirken. Denn freilich darf man nicht erwarten, dass alles nach unserm Wunsche ausfallen werde, wenn der Herr uns segnet, sondern dass es uns bei allen Segnungen des Herrn ergehen kann, wie dem Gideon, welcher fragte: Ist der Herr mit uns, warum ist uns denn solches alles widerfahren? (Richt. 6,13). Der Herr kann uns auch in Gnaden, uns zum Segen vieles misslingen lassen, wie er die Jünger eine ganze Nacht arbeiten ließ, da sie doch nichts fingen. Kurz, er heißt Wunderbar und erweiset sich also. Genug, wenn er uns nur segnet, mag's dann gehen, wie es will. Von Natur liegen wir aber unter dem Fluche, und alle Segnungen senken sich durch Christum auf uns nieder, so wie sie danksagend durch ihn wieder müssen emporsteigen. Er ward ein Fluch für uns, damit wir von dem Fluch des Gesetzes erlöset würden (Gal. 3,13). Wir sind des Segens </w:t>
      </w:r>
      <w:r>
        <w:lastRenderedPageBreak/>
        <w:t xml:space="preserve">in uns unwürdig, und nur durch die Hand unsers Priesters kommt er über uns. Der Herr segne uns denn allzumal bei dem Antritt dieses neuen Jahres, unser ganzes Leben hindurch in jeglicher Beziehung, so wollen wir ihn preisen! Er segne uns im leiblichen so weit es heilsam ist, sonderlich aber segne er uns mit geistlichen Segnungen in himmlischen Gütern durch Christum und lasse kommen, um was wir ihn in dieser Hinsicht bitten! </w:t>
      </w:r>
    </w:p>
    <w:p w14:paraId="0C4E40DC" w14:textId="77777777" w:rsidR="00585241" w:rsidRDefault="00585241" w:rsidP="00585241">
      <w:pPr>
        <w:pStyle w:val="StandardWeb"/>
      </w:pPr>
      <w:r>
        <w:t xml:space="preserve">„Und meine Grenze mehren“, setzt Jaebez hinzu. Zwar scheint er hier nur die Erweiterung seines irdischen Erbteils zu verlangen, aber ohne Zweifel sieht er auch aufs Geistliche, wie David, wenn er rühmt: Der Herr führet mich in einen weiten Raum. Dies bezeichnet eine Vermehrung der geistlichen Gaben und die Ausbreitung des Herzens in Friede und Freude und allem Guten, ein reicheres Maß des Heiligen Geistes. Der wahre Christ begehrt aufs innigste die Mehrung der Gemeine Jesu Christi durch gründliche Bekehrung recht vieler äußerlicher Bekenner der Wahrheit zu wahrhaftigen Christen, die nicht bloß durch ein äußerliches Bekenntnis, sondern vielmehr durch wahren Glauben mit Christo verbunden sind. Ja, der Christ begehrt die Mehrung der Grenze der Kirche durch die Beifügung der Juden und Heiden zu derselben, ermuntert durch die großen Verheißungen, nach welcher die Erde voll werden soll der Erkenntnis des Herrn, deren Erfüllung er mit Sehnsucht entgegensieht. Namentlich begehrt er eine mehrere Ausgießung der Gabe des Heiligen Geistes über sein eigenes Gemüt, dass seine Erkenntnis klarer und lebendiger, sein Glaube zuversichtlicher, seine Liebe brennender, seine Hoffnung seliger, seine Ruhe inniger, seine Selbstverleugnung ausgedehnter, dass er stark werde nach dem inwendigen Menschen, der alte Mensch aber mehr und mehr ersterbe, damit so seine Gerechtigkeit sei wie des Meeres Wellen, und daher ist es sein Gebet: Mehre meine Grenzen, dass ich nicht so eingeengt, sondern weit und ausgebreitet sei, so will ich deinen Namen preisen und dem Evangelio würdiger wandeln, wie es bisher geschah. Diese Mehrung unserer Grenzen finde denn dieses Jahr unter uns und in uns reichlich statt! </w:t>
      </w:r>
    </w:p>
    <w:p w14:paraId="311AFB23" w14:textId="77777777" w:rsidR="00585241" w:rsidRDefault="00585241" w:rsidP="00585241">
      <w:pPr>
        <w:pStyle w:val="StandardWeb"/>
      </w:pPr>
      <w:r>
        <w:t xml:space="preserve">„Und deine Hand mit mir sein wird.“ Diese Bitte entspringt aus dem Gefühl der Ohnmacht und eigenen Untüchtigkeit, etwas von Bedeutung auszurichten, die das Gemüt zu dem Herrn treibt, dass er seine Kraft in unserer Schwachheit mächtig sein lasse. Denn wenn deine Hand mit mir ist im Streit, so werde ich siegen, wenn in Trübsal, so werde ich nicht verzagen, wenn sie mit mir ist im Wirken, so werde ich alles wohl ausrichten. So sei denn deine Hand stets mit uns und schaffe in uns, was vor dir wohlgefällig ist, dann wird dein Dienst uns nicht schwer und die Last uns leicht werden. Sie sei mit uns, denn ohne dieselbe wissen wir nicht durchzukommen. </w:t>
      </w:r>
    </w:p>
    <w:p w14:paraId="73212A11" w14:textId="77777777" w:rsidR="00585241" w:rsidRDefault="00585241" w:rsidP="00585241">
      <w:pPr>
        <w:pStyle w:val="StandardWeb"/>
      </w:pPr>
      <w:r>
        <w:t xml:space="preserve">„Und wirst mit dem Übel schaffen, dass es mich nicht bekümmere.“ Jaebez spielt in den letzten Worten auf seinen Namen, den er vom Kummer hatte, an. Er begehrt nicht, von allen Leiden und Unannehmlichkeiten befreit zu bleiben, welches ein unbilliges Begehren gewesen wäre, da auch die Schrift des Alten Testaments sagt: Der Gerechte müsse viel leiden. Er begehrt nur, dass es ihn nicht bekümmere oder befremde, sondern dass er auch die Trübsal in einem so heitern Licht erblicke, dass er geduldig darin aushalte, nicht aber verlange, alsbald davon befreit zu werden. Und gewiss ist es etwas Größeres, gelassen im Leiden auszuhalten, als ohne alles Leiden zu sein, womit auch die Natur sehr wohl zufrieden wäre. Will uns denn der Herr im Laufe dieses Jahres durch Leiden üben, so schaffe er auch bei uns, dass es uns nicht bekümmere, sondern dass wir geduldig in Trübsal und fröhlich in der Hoffnung seien, oder gar noch einen höheren Stand erreichen, wo wir uns gar der Trübsal rühmen, wissend, dass Trübsal Geduld bringt, Geduld aber bringt Erfahrung, Erfahrung aber bringt Hoffnung, Hoffnung aber lässt nicht zu Schanden werden (Röm. 5); ja, dass wir's für eitel Freude achten, wenn wir in mancherlei Anfechtungen fallen (Jak. 1). </w:t>
      </w:r>
    </w:p>
    <w:p w14:paraId="5A57C725" w14:textId="77777777" w:rsidR="00585241" w:rsidRDefault="00585241" w:rsidP="00585241">
      <w:pPr>
        <w:pStyle w:val="StandardWeb"/>
      </w:pPr>
      <w:r>
        <w:lastRenderedPageBreak/>
        <w:t xml:space="preserve">Sehet nun, dies sind meine Wünsche an euch, ihr Geliebten, so wie über mir selbst bei dem Wechsel dieses Jahres. Der Herr segne uns und mehre uns! Der Herr versiegele diese Wünsche, dass es auch heiße: Und Gott ließ kommen, das er bat! Diese Bitte und Wünsche des Jaebez enthalten dasjenige, was uns allen ersprießlich und heilsam ist. Mögen der Jaebez viele sein und viele werden, denn den Elenden hilft er herrlich. Möge der Herr das, was er bat, kommen lassen über den König und sein königliches Haus, seine Diener, seine Seelsorger, seine Räte, seine Armee und seinen ganzen Staat; kommen lassen über unsere Provinz und ihre Regierung; kommen lassen über unsere Stadt, deren Obrigkeit und Stadtrat; kommen lassen über das Predigtamt überhaupt, über das bei dieser Gemeinde insbesondere, über das Konsistorium und die Gemeinde-Vertretung derselben, über diejenigen, welche sich demselben widmen, und über die höheren und niederen Schulen; kommen lassen über das Werk der Verbreitung der heiligen Schrift und des Evangeliums unter Christen, Juden, Heiden und Türken; kommen lassen über dich, du teure Gemeinde! </w:t>
      </w:r>
    </w:p>
    <w:p w14:paraId="747FCD80" w14:textId="77777777" w:rsidR="00585241" w:rsidRDefault="00585241" w:rsidP="00585241">
      <w:pPr>
        <w:pStyle w:val="StandardWeb"/>
      </w:pPr>
      <w:r>
        <w:t xml:space="preserve">Der Herr segne dich, er mehre dich! Dies lasse er insbesondere kommen über die Jaebez, dann wollen wir den Herrn loben, ihm würdig wandeln, und seinen Namen preisen ewiglich! Amen. </w:t>
      </w:r>
    </w:p>
    <w:p w14:paraId="65FB9964" w14:textId="77777777" w:rsidR="00585241" w:rsidRDefault="00585241" w:rsidP="00585241">
      <w:pPr>
        <w:pStyle w:val="berschrift1"/>
      </w:pPr>
      <w:r>
        <w:t>Krummacher, Gottfried Daniel - Der Reichtum der Güte Gottes</w:t>
      </w:r>
    </w:p>
    <w:p w14:paraId="00386EC5" w14:textId="77777777" w:rsidR="00585241" w:rsidRDefault="00585241" w:rsidP="00585241">
      <w:pPr>
        <w:pStyle w:val="StandardWeb"/>
      </w:pPr>
      <w:r>
        <w:t xml:space="preserve">(Zum Jahresanfang; gehalten am ersten Sonntage des Jahres 1834) </w:t>
      </w:r>
    </w:p>
    <w:p w14:paraId="0FFE1C17" w14:textId="77777777" w:rsidR="00585241" w:rsidRDefault="00585241" w:rsidP="00585241">
      <w:pPr>
        <w:pStyle w:val="StandardWeb"/>
      </w:pPr>
      <w:r>
        <w:t xml:space="preserve">„Seid gegrüßt!“ Mit diesen holdseligen Worten redete der auferstandene Jesus jene gottseligen Weiber an, nach Matth. 28,9 und diese eilten auf ihn zu, fielen vor ihm nieder und rührten seine Füße an. </w:t>
      </w:r>
    </w:p>
    <w:p w14:paraId="22884B64" w14:textId="77777777" w:rsidR="00585241" w:rsidRDefault="00585241" w:rsidP="00585241">
      <w:pPr>
        <w:pStyle w:val="StandardWeb"/>
      </w:pPr>
      <w:r>
        <w:t xml:space="preserve">Jesus grüßte als der Auferstandene, der durch sein Leiden und Sterben Frieden und neues Licht, Freude und Leben zuwegegebracht, der darüber nach seinem gnädigen Wohlgefallen verfügte, der diese Güter wirklich und wesentlich mitteilte und sie zu genießen gab, wie er es noch stets tut. Indem sein lebendigmachender Mund samt seinem Herzen nun diesen Gruß aussprach, machte er seinen Gruß zu einem Schöpfungswerk und brachte den Frieden und die Freude in ihnen hervor, wovon sein Mund redete. Statt der bisherigen tiefen Trauer über Jesu Tod bemeisterte sich ihrer nun die innigste Freude über sein Leben, Frieden statt Verwirrung, Glaube statt Zweifel. Dies hatte denn auch die lieblichsten Wirkungen. Voll Freude und Vertrauen eilten sie nahe an ihn hinzu; voll Liebe rührten sie ihn an; voll Demut warfen sie sich ehrfurchtsvoll vor ihn nieder; sie reden kein Wort, dazu sind sie allzubewegt, allzu empfindungsvoll. Sonderbar! Der Magdalene sagt er: „Rühre mich nicht an,“ und diesen erlaubt er's; so verschieden sind seine Führungen mit gleich lieben Seelen. </w:t>
      </w:r>
    </w:p>
    <w:p w14:paraId="61C1038A" w14:textId="77777777" w:rsidR="00585241" w:rsidRDefault="00585241" w:rsidP="00585241">
      <w:pPr>
        <w:pStyle w:val="StandardWeb"/>
      </w:pPr>
      <w:r>
        <w:t xml:space="preserve">Es ist in diesen Tagen viel gegrüßt worden; es ist herzlich, es ist ohne Herz, es ist mit Innigkeit, es ist oberflächlich, betend, gläubig aus Gott in Christo geschehen, meistens aber obenhin, ohne Verstand, in natürlicher Weise. Wie gern wir auch möchten, so dürfen wir das Neujahr-Wünschen und Grüßen nicht als ein Vorhandensein der Liebe betrachten. Das aber wird die Hauptsache sein, ob uns auch der lebendige Heiland gegrüßt hat, dass wir uns auch haben zu ihm nahen, seine Füße auch haben umfassen dürfen. Ach, sein Grüßen ist lauter Segen! Ach, er wolle einen Hauch seines Grußes in den jetzt zu haltenden Vortrag legen! Er grüße auch uns! </w:t>
      </w:r>
    </w:p>
    <w:p w14:paraId="44B1AABC" w14:textId="77777777" w:rsidR="00585241" w:rsidRDefault="00585241" w:rsidP="00585241">
      <w:pPr>
        <w:pStyle w:val="StandardWeb"/>
      </w:pPr>
      <w:r>
        <w:t xml:space="preserve">Psalm 36,7-11 </w:t>
      </w:r>
    </w:p>
    <w:p w14:paraId="6EEFD3D2" w14:textId="77777777" w:rsidR="00585241" w:rsidRDefault="00585241" w:rsidP="00585241">
      <w:pPr>
        <w:pStyle w:val="StandardWeb"/>
      </w:pPr>
      <w:r>
        <w:rPr>
          <w:rStyle w:val="Fett"/>
          <w:rFonts w:eastAsiaTheme="majorEastAsia"/>
        </w:rPr>
        <w:lastRenderedPageBreak/>
        <w:t xml:space="preserve">Deine Gerechtigkeit stehet wie die Berge Gottes, und dein Recht wie große Tiefe. Herr, du hilfst beiden, Menschen und Vieh. Wie teuer ist deine Güte, Gott, dass Menschenkinder unter dem Schatten deiner Flügel trauen! Sie werden trunken von den reichen Gütern deines Hauses, und du tränkest sie mit Wollust, als mit einem Strom. Denn bei dir ist die lebendige Quelle, und in deinem Licht sehen wir das Licht. Breite deine Güte über die, die dich kennen, und deine Gerechtigkeit über die Frommen! </w:t>
      </w:r>
      <w:r>
        <w:t xml:space="preserve">Wir eröffnen die Vorträge dieses neuen Jahres mit einer Betrachtung des wohltätigen Reichtums der Güte Gottes, und zwar </w:t>
      </w:r>
    </w:p>
    <w:p w14:paraId="019E2437" w14:textId="77777777" w:rsidR="00585241" w:rsidRDefault="00585241" w:rsidP="00585241">
      <w:pPr>
        <w:pStyle w:val="StandardWeb"/>
      </w:pPr>
      <w:r>
        <w:t xml:space="preserve">1. in seiner Quelle, </w:t>
      </w:r>
    </w:p>
    <w:p w14:paraId="2AE00E73" w14:textId="77777777" w:rsidR="00585241" w:rsidRDefault="00585241" w:rsidP="00585241">
      <w:pPr>
        <w:pStyle w:val="StandardWeb"/>
      </w:pPr>
      <w:r>
        <w:t xml:space="preserve">2. in seinen wünschenswerten Erweisungen. </w:t>
      </w:r>
    </w:p>
    <w:p w14:paraId="70971BA8" w14:textId="77777777" w:rsidR="00585241" w:rsidRDefault="00585241" w:rsidP="00585241">
      <w:pPr>
        <w:pStyle w:val="berschrift2"/>
      </w:pPr>
      <w:r>
        <w:t>I.</w:t>
      </w:r>
    </w:p>
    <w:p w14:paraId="700CE51E" w14:textId="77777777" w:rsidR="00585241" w:rsidRDefault="00585241" w:rsidP="00585241">
      <w:pPr>
        <w:pStyle w:val="StandardWeb"/>
      </w:pPr>
      <w:r>
        <w:t xml:space="preserve">Die Quelle alles leiblichen und geistlichen Guten ist Gott. Deine Güte, o Gott, deine Güte, heißt es zweimal in unserm Text. Eigentlich heißt es Barmherzigkeit, und ich bemerke das gern, teils, weil die Güte gegen Elende sich als Barmherzigkeit erweiset, und also erinnert diese Benennung der Güte sowohl an sie selbst, als an unser Elend; teils schließt diese Benennung das Mittleramt Christi in sich, dem wir Elende alles und jedes Gute verdanken, und zwar gern und gläubig. </w:t>
      </w:r>
    </w:p>
    <w:p w14:paraId="39BE937B" w14:textId="77777777" w:rsidR="00585241" w:rsidRDefault="00585241" w:rsidP="00585241">
      <w:pPr>
        <w:pStyle w:val="StandardWeb"/>
      </w:pPr>
      <w:r>
        <w:t xml:space="preserve">Und seine Barmherzigkeit ist groß. Ausdrücklich wird Gott die Quelle des Lebens genannt, denn er ist das Leben selbst. Es gibt ein mehrfaches Leben, das aus ihm, als dem gemeinschaftlichen Born, quillt. Es ist ein vegetabilisches Leben bei den Pflanzen, ein animalisches bei den Tieren, wozu auch der menschliche Körper gehört, das durch Krankheiten gehemmt, durch den Tod aufgehoben, durch Gesundheit begünstigt wird. Es gibt ein geistiges Leben der Geister, welches in den Verstandes- und Willenskräften besteht, die entweder von der Sünde vergiftet sind, welches bei uns Sündern der Fall ist, oder sie sind von Heiligkeit durchdrungen, wie bei den heiligen Engeln und vollendeten Gerechten. Das köstlichste Leben aber ist das geistliche Leben, das man durch die Wiedergeburt aus Wasser und Geist erlangt, das in der Ähnlichkeit mit Gott besteht, das die Tüchtigkeit zu geistlichen, heiligen Verrichtungen in sich fasst, und das der Anfang des ewigen Lebens ist. Von diesem verschiedenartigen Leben ist Gott, wie die Quelle und der Urheber, so der Erhalter und der Regierer. Lässt er im Frühling seinen Odem aus, so erneuert sich die Gestalt der Erde, und es regt sich ein tausendfaches Leben, dass es in der Luft schwirrt und summt, und wir würden, wenn wir Augen dazu hätten, Wunder an Wunder sehen. Er lässt Gras wachsen für das Vieh und Saat, zunutze den Menschen; und ob wir sein Walten merken möchten, ist es nicht alle Jahr das Nämliche mit der Üppigkeit der Saaten, der Fluren und Bäume? Dass es dem Leib samt der Seele wohlgehe, wie Johannes seinem Gajus wünscht, ist sein Geschenk, so wie Paulus die Schwachheiten und Anfechtungen, die er nach dem Fleisch litt, gelassen aus des Herrn Hand annahm, obschon sie demütigend und lästig waren. Das höchste Leben, vor welchem wir tot sind in Sünden. Gott ist die Quelle aller Staffeln des Lebens. Es kann auch im Geistlichen einem glimmenden Dochte gleichen; es kann das geistliche Leben wie in Ohnmacht liegen, dass wenig Lebensspuren wahrzunehmen sind, dass die Seele mit David betet: „Mache mich lebendig durch dein Wort!“ dass sie in Kraftlosigkeit und Mutlosigkeit hinsinkt. Aber wenn der Herr seinen Odem auslässt, so wird der Geist lebendig wie bei Jakob; die Hoffnung wird nicht nur lebendig, sondern auch überhaupt die Erkenntnis, der Fleiß in guten Werken, der Glaube, die Liebe, die geistliche Wirksamkeit kommt recht in Gang. man kann sich freuen, loben und danken und sich erweisen als einen Diener Gottes. </w:t>
      </w:r>
    </w:p>
    <w:p w14:paraId="5F2C9898" w14:textId="77777777" w:rsidR="00585241" w:rsidRDefault="00585241" w:rsidP="00585241">
      <w:pPr>
        <w:pStyle w:val="StandardWeb"/>
      </w:pPr>
      <w:r>
        <w:lastRenderedPageBreak/>
        <w:t xml:space="preserve">Namentlich ist Gott die Quelle des ewigen Lebens in der Herrlichkeit, wo er im höchsten Maße und ohne Abwechslung in allem alles sein wird. Ist er aber die Quelle des Lebens, so sollen wir nach ihm dursten, so sollen wir auf ihn trauen, so sollen wir ihn preisen und an den Sohn glauben, denn die das tun, haben das ewige Leben und werden nimmermehr sterben. So mögen wir denn für heute und für alle Tage wissen, an wen wir uns zu halten, und zu wem wir uns zu wenden haben, um zu leben. </w:t>
      </w:r>
    </w:p>
    <w:p w14:paraId="4CE6E0ED" w14:textId="77777777" w:rsidR="00585241" w:rsidRDefault="00585241" w:rsidP="00585241">
      <w:pPr>
        <w:pStyle w:val="StandardWeb"/>
      </w:pPr>
      <w:r>
        <w:t xml:space="preserve">Der Psalmist verbindet damit eine zweifache, wichtige Beziehung, wenn er hinzusetzt: „In deinem Licht.“ Er stellt Gott als ein mitteilbares Licht, als eine Sonne vor, die erleuchtet. Licht ist eine der köstlichsten Kreaturen und die erste unter allen, dient auch als Bild der vortrefflichsten Dinge, des Himmels selbst, der ein Erbteil im Licht der heiligen Menschen, welche Kinder des Lichts, der ganzen Gnadenanstalt, welche im Gegensatz gegen die Finsternis genannt wird. Licht ist ein Bild der Heiligkeit, und im Lichte wandeln, heißt heilig wandeln. Licht ist ein Bild der Freude, so wie im Finstern wandeln oder sitzen eine Traurigkeit bezeichnet. Die heiligen Engel zeigen sich als glänzende Lichtgestalten. Jesus selbst fing bei seiner Verklärung an zu leuchten, die Gerechten werden auch einst leuchten wie des Himmels Glanz. David sagt von Gott selbst: „Licht ist das Kleid, das du an hast.“ </w:t>
      </w:r>
    </w:p>
    <w:p w14:paraId="504FB88B" w14:textId="77777777" w:rsidR="00585241" w:rsidRDefault="00585241" w:rsidP="00585241">
      <w:pPr>
        <w:pStyle w:val="StandardWeb"/>
      </w:pPr>
      <w:r>
        <w:t xml:space="preserve">Saulus sah den Herrn Jesum als ein Licht vom Himmel, und er nennt sich selbst das Licht der Welt und verheißt dem, der ihm nachfolget, das Licht des Lebens. „Bei dir ist lauter Licht,“ sagt Daniel, und Johannes sagt: „Gott ist Licht und keine Finsternis in ihm.“ Namentlich ist nach der Beschreibung Pauli alles Licht, was offenbar wird oder macht, und unser Text belehrt uns, dass dieses offenbar machende Licht nur von Gott ausgeht: „Denn in deinem Licht sehen wir das Licht.“ Ja, wir sehen nicht nur das Licht, sondern auch die Finsternis unseres Herzens, wie in der Natur die Schatten desto schärfer hervortreten, je heller die Sonne scheint: „Du machst meine Finsternis licht,“ sagt David. Je mehr Licht zur Selbsterkenntnis wir von Gott aus seinem Wort empfangen, desto mehr werden wir durch die Entdeckung unserer Finsternis gedemütigt. „Stellst du,“ wie Moses sagt, „unsere unerkannte Sünde ins Licht vor dein Angesicht,“ desto mehr sehen wir uns veranlasst, zu bekennen, dass in uns nichts Gutes wohnt, ja, dass das Dichten und Trachten des menschlichen Herzens böse ist von Jugend auf und immerdar. Je mehr wir in der Erkenntnis wachsen, desto mehr werden wir bekennen, sie sei nur Stückwerk, je mehr wir in der Heiligkeit zunehmen, desto größer wird uns der Abstand vom Ziele der Vollkommenheit erscheinen, je gläubiger wir sind, desto unbedeutender wird uns unser Glaube vorkommen, und als nicht nennenswert, und je mehr ich lieb', je mehr ich find', dass ich dich lieben sollte. Je weniger Licht aber jemand hat, für desto weiser und besser hält er sich, desto aufgeblasener und ungelehriger ist er. „Nun sieht dich mein Auge,“ sagt Hiob, „darum schuldige ich mich und tue Buße in Staub und Asche.“ (Hiob 42,5.6) Hört den hocherleuchteten Apostel sagen: „Ich bin nichts!“ Hört, wie er, im Licht das Licht sehend, Gott sogar als den Urheber des Wollens, will geschweigen des Vollbringens preist. Indem aber das Licht uns unsere Finsternis offenbar macht, sehen wir in demselben auch das Herz Gottes voll Liebe, sehen wir die Herrlichkeit Gottes in dem Angesicht Jesu Christi und all' das Gute, was sonst nicht zu sehen, wenn wir nicht in seinem Licht stehen. Ohne dieses Licht können wir noch wegen unserer Sündenschuld zittern, wie dringend uns auch gepredigt wird, sie sei bezahlt. Ohne dieses Licht kann uns ein über das andere Mal verkündigt werden, dass es je gewisslich wahr sei, das Jesus Christus in die Welt gekommen sei, Sünder selig zu machen, und wir fassen dennoch kein Zutrauen. Die Güte Gottes geht an uns vorüber, aber ohne sein Licht bleibt uns das Licht selbst unsichtbar. Was ist ohne dieses Licht die Heilige Schrift? Ein versiegeltes Buch, kein Buch für elende, sündige Menschen, keine Arznei für Kranke, sondern ein Arbeitsfeld für Gesunde. Aber wie lieblich gestaltet sich dies alles um, wenn uns die Augen geöffnet werden, die Wunder in seinem Gesetz zu sehen! Dann bedürfen wir keines Auslegers mehr, sondern wir haben nun selbst </w:t>
      </w:r>
      <w:r>
        <w:lastRenderedPageBreak/>
        <w:t xml:space="preserve">seine Herrlichkeit gesehen, dann leuchten uns die Glaubensgründe in ihrer stärkenden zuverlässigen Festigkeit so ein, dass wir nicht zweifeln können. Dagegen bleibt nichts als Finsternis und Schmerzen in dem Herzen, wenn sein Gnadenglanz gebricht. </w:t>
      </w:r>
    </w:p>
    <w:p w14:paraId="1D677B2C" w14:textId="77777777" w:rsidR="00585241" w:rsidRDefault="00585241" w:rsidP="00585241">
      <w:pPr>
        <w:pStyle w:val="berschrift2"/>
      </w:pPr>
      <w:r>
        <w:t>II.</w:t>
      </w:r>
    </w:p>
    <w:p w14:paraId="25ED162F" w14:textId="77777777" w:rsidR="00585241" w:rsidRDefault="00585241" w:rsidP="00585241">
      <w:pPr>
        <w:pStyle w:val="StandardWeb"/>
      </w:pPr>
      <w:r>
        <w:t xml:space="preserve">Der heilige Psalmist preiset den wohltätigen Reichtum der Güte Gottes nach unserm andern Teile wegen ihrer kostbaren, begehrenswerten Erweisungen und Wirkungen. Zuerst preiset er sie im allgemeinen: „Du hilfst beiden, Menschen und Vieh.“ Er tut alle Hilfe, so auf Erden geschieht, er gibt Regen und fruchtbare Zeiten und füllet unsre Herzen mit Speise und Freude, obschon das Vieh ihm nicht Bewusstsein danken kann, und der Gottlose es auch nicht will, sondern murrt und prasst und nicht den Herrn in dem Angenehmen erkennt, das ihm wiederfährt, sondern es auf Rechnung des Zufalls und seiner Geschicklichkeit und Klugheit setzt, Gott aber nur die Schuld der Widerwärtigkeiten beimisst. Möchte er dagegen in diesen seinen Ernst, in jenem seine Güte erblicken und sich durch beides zur Buße leiten lassen! Welchen großen Vorteil hätte er davon! Insbesondere erweiset sich die göttliche Barmherzigkeit an den Menschenkindern, sie verschafft ihnen sicheren Schutz, sodass sie unter dem Schatten seiner Flügel trauen mögen. Wie gut kommt uns dieses nicht bei dem Antritt eines neuen Jahres zu statten! Wir wissen nicht, was uns begegnen kann, wie ein verschlossenes Buch liegt es vor uns, seine Blätter sind beschrieben, aber ihr Inhalt ist uns unbekannt. Dass es bloß angenehmer Art sei, lässt sich nicht mit Wahrscheinlichkeit für einen jeden vermuten. Was für Unannehmlichkeiten es sein mögen, in welchem Maße, von welcher Seite, in welcher Dauer sie uns treffen mögen, ist uns unbekannt, wir haben kein erlaubtes Mittel, die Zukunft zu erforschen, und keine Macht, sie zu ordnen. Unleugbar befindet sich alles in einer bedenklichen Gärung, und wir erblicken keine menschliche Kraft, die sie leitet und bändigt. Im Bürgerlichen ringen das monarchische und das gesetzlose Prinzip, das man mit einem glimpflicheren Namen das Verfassungs- oder konstitutionelle System nennt, auf eine bedenkliche Weise mit einander, im kirchlichen und religiösen Gebiete steigern sich die Reibungen bis zu einer bedeutenden Höhe, und dann durchzieht noch immer eine tödliche Seuche das Land. </w:t>
      </w:r>
    </w:p>
    <w:p w14:paraId="1378E2B1" w14:textId="77777777" w:rsidR="00585241" w:rsidRDefault="00585241" w:rsidP="00585241">
      <w:pPr>
        <w:pStyle w:val="StandardWeb"/>
      </w:pPr>
      <w:r>
        <w:t xml:space="preserve">Hier tritt nun die reiche Barmherzigkeit Gottes ein und bietet denen, die es bedürfen, und die dafür empfänglich sind, einen hinlänglichen Schutz an. Unser Text vergleicht sie ausgebreiteten Flügeln, womit die großen Vögel, deren Nester nach oben keinen Schutz haben gegen die Witterung, ihre zarten Jungen überschatten, und so Regen und Hagel von ihnen ableiten. So sagt auch der Herr Jes. 31,5: „Der Herr Zebaoth wird Jerusalem beschirmen, wie die Vögel tun mit Flügeln, schützen, erretten, darin umgehen und aushelfen.“ Und vergleicht sich Jesus nicht einer Henne, welche ihre Küchlein versammeln will unter ihre Flügel, sowie einem Adler, welcher seine Fittiche über seine Jungen ausbreitet? Hier ist ein vollkommener Schutz gegen alle Gefahr und in derselben, sodass der Psalmist im 91. Psalm ausruft: „Ob tausende fallen zu deiner Seite und zehntausend zu deiner Rechten, so wird es doch dich nicht treffen, dass du nicht erschrecken müssest vor dem Grauen der Nacht, noch vor den Pfeilen, die des Tages fliegen, vor der Seuche, die im Finstern schleicht, vor der Pestilenz, die im Mittag verderbet. Es wird dir kein Übel begegnen, und keine Plage sich deiner Hütte nahen!“ Dies, wohl erkannt, erweckt zum Vertrauen. </w:t>
      </w:r>
    </w:p>
    <w:p w14:paraId="1F9D5D12" w14:textId="77777777" w:rsidR="00585241" w:rsidRDefault="00585241" w:rsidP="00585241">
      <w:pPr>
        <w:pStyle w:val="StandardWeb"/>
      </w:pPr>
      <w:r>
        <w:t xml:space="preserve">„Dass Menschenkinder trauen!“ Gewiss liegt ein besonderer Nachdruck auf dem Wort: Menschenkinder. Es bezeichnet etwas Schwaches, das kein Haar schwarz oder weiß machen kann, obgleich es darum sorget, etwas Unzuverlässiges, das sich des morgenden Tages nicht rühmen darf; es bezeichnet sogar etwas Böses und Sündliches, denn wenn Gott auf sie herabsieht, so findet er keinen, der Gutes tut, auch nicht einen. Wenn also solche vertrauen </w:t>
      </w:r>
      <w:r>
        <w:lastRenderedPageBreak/>
        <w:t xml:space="preserve">dürfen, ja sollen, so ist das etwas Wunderbares. Mag uns unsere Schwäche und Unzuverlässigkeit dieses Vertrauen auch wünschenswert machen, so raubt uns doch unsre Sündlichkeit alles Recht und alle Würdigkeit dazu und schlägt unseren Mut darnieder. Aber, o welch' ein Glück! Lernen wir die Art dieser Flügel kennen, so finden wir, dass sie auch den sündigen Menschenkindern, ja eben ihnen Mut einflößen, denen eben ihre erkannte Sünde, dieses höchste aller Übel, der kräftigste Antrieb werden soll, zu trauen, oder, wie es eigentlich heißt, Zuflucht zu nehmen, denn es waltet die Barmherzigkeit, und die schattigen Flügel sind die durch den zwiefachen Gehorsam Jesu Christi gestiftete Versöhnung, um derer willen eben sündige Menschen trauen dürfen. Das, das ist eben die sichernde Festung, die sich uns auch bei dem Beginn dieses neuen Jahres öffnet, in welche wir durch Trauen einziehen, und in der wir Schutz finden. Es wäre genug, wenn wir, wie Petrus sagt, auch nur kaum erhalten würden, wenn wir bloß unsre Seele retteten, wenn auch unser Fleisch zu Grunde ginge, aber es wird mehr verheißen. „Sie werden trunken von den reichen Gütern deines Hauses, und du tränkest sie mit Wollust, als mit einem Strom.“ So stark auch diese Ausdrücke klingen, so wenig sind sie übertrieben. Es ist wahr, die volle Erfahrung tritt erst dann ein, wann wir nicht mehr auswohnen von dem Herrn, sondern bei ihm daheim und im Hause sind. Es ist wahr, es sind nur des Geistes Erstlinge, und wir, die wir sie haben, sehnen uns bei uns selbst nach der Kindschaft und warten auf unser Leibes Erlösung. Es ist wahr, hier ist noch der Kampfplatz, wo Geist und Fleisch auf einander stoßen, das es wohl, wie Paulus sich einmal ausdrückt, ein Gefecht als mit wilden Tieren ist. Wahr ist es, dass manche, in den Augen des Herrn teure Seelen wohl statt des Trunkenwerdens verschmachten vor Durst, und Hunger statt Sättigung empfinden. Aber dessen ungeachtet bleiben diese glänzenden Worte auch hienieden nicht ganz unerfüllt, teils dem Glauben nach, teils im Genuss. Der Glaube eignet sich den ganzen Christus und mit ihm alle die reichen Güter seines Hauses zu, die so groß sind, dass er ihrer zwar ganz für sich, aber doch nur so, wie der Sonne, bedarf, die zugleich für alle andere genugsam ist. Diese Zueignung hat Staffeln, je nachdem der Glaube schwach oder stark ist, sie kann aber und soll mit einer solchen Zuversicht geschehen, und geschieht auch wirklich, wenigstens oft, mit einer solchen Zuversicht, welche alle Zweifel ausschließt und die noch zukünftigen Güter als schon gegenwärtig betrachtet. In dieser Beziehung heißt es dann: Ihr seid selig geworden, ihr habt das ewige Leben, ihr seid ins himmlische Wesen versetzt, ich bin gewiss. Ja, auch im wirklichen Genuss werden Seelen hienieden wohl trunken von den reichen Gütern des Hauses Gottes und gesättigt mit Wollust als mit einem Strom. Meistens geschieht dieses bald im Anfang. Die Seele meinte nicht anders, als sie müsste wegen ihrer Sünden verdammt werden, nicht anders, als der heilige und gerechte Gott werde sie umbringen, und siehe, er vergibt ihr alle ihre Sünden, und macht sie davon gewiss. Alsdann wird sie gleichsam trunken und rumort als von Wein, sie redet, wie mit neuen Zungen, und lobet und preiset in neuen Sprachen, dass es eine Pracht ist, es anzuhören. Sie ist im Himmel! Dies wiederholt sich von Zeit zu Zeit, sonderlich wenn eine Seele nachgehends durch schwere Anfechtungen geübt wird, wo sie wohl meint, es sie jetzt schlimmer um sie gestellt, als je zuvor. Ruft der Herr dann wieder: „Hie bin ich, hie bin ich!“ so wird sie wie entzückt. Dies geschieht auch außerdem bei manchen von Zeit zu Zeit, sodass sie es kaum haben ertragen können, auch wohl in ihrem Tode, gewiss wird's aber allen Wiedergeborenen nach demselben zuteil. Dann, dann werden sie ewiglich trunken. </w:t>
      </w:r>
    </w:p>
    <w:p w14:paraId="73083AED" w14:textId="77777777" w:rsidR="00585241" w:rsidRDefault="00585241" w:rsidP="00585241">
      <w:pPr>
        <w:pStyle w:val="StandardWeb"/>
      </w:pPr>
      <w:r>
        <w:t xml:space="preserve">Mit Recht nennt der Psalmist diese Güte oder Barmherzigkeit teuer, kostbar und betet: Breite sie über die, die dich kennen, und deine Gerechtigkeit über die Frommen oder Rechtschaffenen!„ Wie teuer ist deine Güte, o Gott! Wie teuer in ihrer Erwerbung, wozu nichts Geringeres erforderlich war als die Sendung des Sohnes Gottes in die Welt, nichts Geringeres als seine Dahingabe in den Tod, nichts Geringeres als seine unsäglichen Leiden, als sein kostbares Blut! Wie kostbar muss ein Gut sein, das mit solch' einem Aufwande erworben wurde! Wie teuer ist sie, die Barmherzigkeit Gottes, an sich! Deine Güte ist besser, </w:t>
      </w:r>
      <w:r>
        <w:lastRenderedPageBreak/>
        <w:t xml:space="preserve">denn Leben. Mir ist Barmherzigkeit wiederfahren. Wer das mit Paulus sagen kann, der kann auch mit ihm rühmen: Ich habe alles und habe überflüssig. Wem Barmherzigkeit widerfahren ist, dem folgt auch Gutes sein Leben lang. Kostbar soll sie daher jedem sein und immer kostbarer werden. Ohne sie gilt doch am Ende alles weniger als nichts, alles ist verloren. Was mag denn ein Mensch Höheres besitzen und Würdigeres suchen als Barmherzigkeit? So verhalten sich die von Gott Erweckten auch wirklich. Diejenigen, welche ihre Sünde, ihr Elend, ihr Verlorensein recht fühlen und erkennen, die schreien, wie jene taten, Jesum unablässig an: Erbarme dich mein! Und sie schreien nicht vergeblich. Es wird zu ihnen heißen: Was willst du, dass ich dir tun soll? Dir geschehe, wie du willst, gehe hin in Frieden! Die so schreien, werden trunken werden von den reichen Gütern des Hauses Gottes. Wie angemessen ist denn der Wunsch, die Bitte: „Breite deine Güte über die, die dich kennen, und deine Gerechtigkeit über die Frommen!“ Die Aufmerksamkeit des heiligen Psalmisten richtet sich auf das Häuflein derer, die Gott kennen, auf die Frommen oder Rechtschaffenen und Aufrichtigen, in einem Gegensatz gegen die blinde Welt, die weder den Sohn, noch den Vater kennt und den Geist der Wahrheit nicht empfangen kann. Diese, die Rechtschaffenen, im Gegensatz gegen die Heuchler, die bloß mit Gesetzes Werk ohne innerliche Lust und Liebe umgehen, und in denen allerlei Tücke und Falschheit herrscht. </w:t>
      </w:r>
    </w:p>
    <w:p w14:paraId="1DC98991" w14:textId="77777777" w:rsidR="00585241" w:rsidRDefault="00585241" w:rsidP="00585241">
      <w:pPr>
        <w:pStyle w:val="StandardWeb"/>
      </w:pPr>
      <w:r>
        <w:t xml:space="preserve">Der Herr breitet aber seine Güte und Gerechtigkeit über die aus, die ihn kennen, wenn er ihre Zahl vermehrt, dass täglich hinzu getan werden zu der Gemeine, die da gläubig werden, wenn er seine Barmherzigkeit über sie fortsetzt, dass sie weder die Flamme anzündet, wenn sie durchs Feuer, noch die Fluten verderben, wenn sie durch Wasser müssen, wenn sie wachsen in der Erkenntnis unsers Herrn Jesu Christi, und ihnen die Geheimnisse des Reiches Gottes immer tiefer und gründlicher aufgeschlossen werden, nach der Fürbitte Christi: Ich habe ihnen deinen Namen kund getan und will ihnen kund tun, auf dass die Liebe, damit du mich liebest, sei in ihnen und ich in ihnen (Joh. 17,26). Wenn dadurch ihr Glaube und ihre gesamte Gottseligkeit sehr wächst, dass sie aus dem Grase zur Ähre, ja zum vollen Weizen in der Ähre wird, dann breitet er seine Güte aus über die, die ihn kennen. Er breitet seine Gerechtigkeit aus über die Frommen, wenn er ihnen nicht nur neue Fehltritte verzeiht und die Wunden heilt, die ihnen dadurch beigebracht wurden, und die sie schmerzten, sondern sie auch feste Tritte tun lehrt mit ihren Füßen, dass sie nicht mehr straucheln wie die Lahmen, wenn er ihnen hellere Einsichten schenkt in die stellvertretende Gerechtigkeit, die vor Gott gilt, wenn er sie tüchtiger macht, diese mit völligerem Glauben zu umfassen, darin zu ruhen und den Honig aus diesem Felsen zu genießen, alles andere dagegen für Schaden und Kot zu achten, wenn sie endlich bequemer gemacht werden, die Früchte dessen zu genießen, was er ausmacht, da er sie in dem Gerichte längst mit Ehren dargebracht. </w:t>
      </w:r>
    </w:p>
    <w:p w14:paraId="57AF2FB4" w14:textId="77777777" w:rsidR="00585241" w:rsidRDefault="00585241" w:rsidP="00585241">
      <w:pPr>
        <w:pStyle w:val="StandardWeb"/>
      </w:pPr>
      <w:r>
        <w:t xml:space="preserve">O inhaltreiche, wichtige Bitte: Breite deine Güte aus über die, die dich kennen! Sie sei und werde unser Hauptanliegen, besonders an diesem ersten Sonntag im neuen Jahre! Diese Bitte hat eine allgemeine Tendenz, und wenn sie erfüllt wird, so haben es Juden und Heiden zu genießen. Die Völker, die bisher in Finsternis saßen, sehen dann ein großes Licht, und was könnte ihnen Erfreulicheres begegnen, als wenn des Herrn Barmherzigkeit und Gerechtigkeit sich bis zu denselben ausdehnte! In unserm deutschen Vaterlande regt sich nebst vielem Bösen auch manches Gute und Erfreuliche. Wie, wenn dieses sich wie ein Wasserstrom unaufhaltsam ausbreitete und immer mehr Boden, immer mehr Eingang, immer mehr Herzen fände! Es geschehe also! </w:t>
      </w:r>
    </w:p>
    <w:p w14:paraId="76C5F6C9" w14:textId="77777777" w:rsidR="00585241" w:rsidRDefault="00585241" w:rsidP="00585241">
      <w:pPr>
        <w:pStyle w:val="StandardWeb"/>
      </w:pPr>
      <w:r>
        <w:t xml:space="preserve">Unsere Gemeine ist in der Tat zum Teil ein lieblicher Lustgarten Gottes, mag sie auch andernteils einer hässlichen Wüste gleichen. Herr, breite deine Güte aus über die, die dich nicht kennen, dass des wüsten Landes immer weniger und des guten Ackers immer mehr werde, dass diese Stadt, dieses Tal heißen kann. Meine Lust an ihr! Sie breite sich aus, diese </w:t>
      </w:r>
      <w:r>
        <w:lastRenderedPageBreak/>
        <w:t xml:space="preserve">Güte, besonders über euch, die ihr ihn wirklich dem Anfang nach kennt! Er leite euch in kräftigen Seilen der Liebe, sei euch wie ein erquickender Tau und weise euch immer mehr den Weg, worauf euch euer Gang nicht sauer wird! Ja, sie reiche hinaus, diese Barmherzigkeit, bis zum Thron und der geheiligten Person Seiner Majestät, unsers Königs, seines geliebten ersten Sohnes und den Seinigen allen, und ergieße sich herab auf die Armen, auf alle hohen und niederen Beamte bis zu unserer Provinz und Stadt! </w:t>
      </w:r>
    </w:p>
    <w:p w14:paraId="23997A87" w14:textId="77777777" w:rsidR="00585241" w:rsidRDefault="00585241" w:rsidP="00585241">
      <w:pPr>
        <w:pStyle w:val="StandardWeb"/>
      </w:pPr>
      <w:r>
        <w:t xml:space="preserve">Gnade und Barmherzigkeit sei mit allen, die Jesum Christum lieb haben, unverrückt! Amen. </w:t>
      </w:r>
    </w:p>
    <w:p w14:paraId="51FE4A1C" w14:textId="77777777" w:rsidR="00585241" w:rsidRDefault="00585241" w:rsidP="00585241">
      <w:pPr>
        <w:pStyle w:val="berschrift1"/>
      </w:pPr>
      <w:r>
        <w:t>Krummacher, Gottfried Daniel - Ich hebe meine Augen auf.</w:t>
      </w:r>
    </w:p>
    <w:p w14:paraId="236DEF70" w14:textId="77777777" w:rsidR="00585241" w:rsidRDefault="00585241" w:rsidP="00585241">
      <w:pPr>
        <w:pStyle w:val="StandardWeb"/>
      </w:pPr>
      <w:r>
        <w:t xml:space="preserve">(Neujahrspredigt 1829) </w:t>
      </w:r>
    </w:p>
    <w:p w14:paraId="4B87584E" w14:textId="77777777" w:rsidR="00585241" w:rsidRDefault="00585241" w:rsidP="00585241">
      <w:pPr>
        <w:pStyle w:val="StandardWeb"/>
      </w:pPr>
      <w:r>
        <w:t xml:space="preserve">Meine Aufgabe an diesem ersten Morgen des neuen Jahres ist eine erfreuliche. Ich darf glückwünschend unter euch auftreten, und was kann angenehmer sein? Dies gehört zu meinem priesterlichen Rechte, das ich mir auch heute nicht kann nehmen lassen, und ich rechne dabei auf eure priesterliche Mitwirkung, dass unsere Wünsche so viel Gebete seien. Ich möchte Samuels Worte zu den meinigen machen und ihm nachsagen: Das sei ferne, dass ich sollte ablassen, für euch zu beten und euch Gutes zu wünschen (1. Sam. 12). Lasst uns aber, wie es billig ist, unser erstes Beisammsein an dieser Stätte mit Gebet weihen und heiligen! Es ist so viel und mancherlei, was wir uns zu erbitten haben, und wir möchten so ungern irgend etwas vergessen, dass wir unser Anliegen Gott am liebsten vortragen in den Worten seines Sohnes: Unser Vater usw.. </w:t>
      </w:r>
    </w:p>
    <w:p w14:paraId="22538027" w14:textId="77777777" w:rsidR="00585241" w:rsidRDefault="00585241" w:rsidP="00585241">
      <w:pPr>
        <w:pStyle w:val="StandardWeb"/>
      </w:pPr>
      <w:r>
        <w:t xml:space="preserve">Psalm 123, V. 1-3 </w:t>
      </w:r>
    </w:p>
    <w:p w14:paraId="78682D82" w14:textId="77777777" w:rsidR="00585241" w:rsidRDefault="00585241" w:rsidP="00585241">
      <w:pPr>
        <w:pStyle w:val="StandardWeb"/>
      </w:pPr>
      <w:r>
        <w:rPr>
          <w:rStyle w:val="Fett"/>
          <w:rFonts w:eastAsiaTheme="majorEastAsia"/>
        </w:rPr>
        <w:t>Ich hebe meine Augen auf zu dir, der du im Himmel sitzest. Siehe, wie die Augen der Knechte auf die Hände ihrer Herren sehen, wie die Augen der Magd auf die Hände ihrer Frauen, also sehen unsere Augen auf den Herrn, unseren Gott, bis er uns gnädig werde. Sei uns gnädig, Herr, sei uns gnädig!</w:t>
      </w:r>
      <w:r>
        <w:t xml:space="preserve"> </w:t>
      </w:r>
    </w:p>
    <w:p w14:paraId="4FA6D028" w14:textId="77777777" w:rsidR="00585241" w:rsidRDefault="00585241" w:rsidP="00585241">
      <w:pPr>
        <w:pStyle w:val="StandardWeb"/>
      </w:pPr>
      <w:r>
        <w:t xml:space="preserve">Diese Worte bezeichnen ein Verhalten und drückten ein Begehren aus, welches sich ungemein wohl für die Gelegenheit des heutigen Tages schickt. Sollen nicht auch wir bei dem Antritt dieses neuen Jahres unsere Augen erheben zu dem, der im Himmel sitzet? Sollen wir nicht auf den Herrn unseren Gott sehen, soll es nicht unser dringendes Begehren sein: Sei uns gnädig, Herr, sei uns gnädig? Lasst uns denn sowohl jenes Verhalten als dieses Begehren in eine nähere Erwägung ziehen und beides zu dem unsrigen machen. </w:t>
      </w:r>
    </w:p>
    <w:p w14:paraId="4D8C7927" w14:textId="77777777" w:rsidR="00585241" w:rsidRDefault="00585241" w:rsidP="00585241">
      <w:pPr>
        <w:pStyle w:val="StandardWeb"/>
      </w:pPr>
      <w:r>
        <w:t xml:space="preserve">Zuerst beschreibt David sein persönliches Verhalten, wenn er sagt: Ich hebe meine Augen auf zu dir, der du im Himmel sitzest. Er zieht seinen Blick ab von dem Vergänglichen, von der Erde und ihren Gütern, von ihren Drohungen und Gefahren. Hat die Erde ihre Güter und ist sie unleugbar ein Schauplatz, auf welchem sich eine mannigfaltige Freundlichkeit und Güte offenbart, so hat sie auch des Drohenden und Gefährlichen viel. Selbst ihr Angenehmes gehört mit dazu und steht vielleicht unter dem Gefährlichen vorne an, denn es verstrickt und betört leicht des Menschen Herz und nimmt es also gefangen, dass es für nichts sinn behält als fürs Irdische, Sichtbare und Sinnliche. Das ist aber ein großes Unglück, mag's auch nicht dafür gehalten werden, und zieht die Verdammnis nach sich. Die Güter, die Zerstreuungen, die Ergötzlichkeiten der Erde bieten dem glückseligkeitsbedürftigen Menschen einen täuschenden Ersatz für den Mangel der allein sättigenden Gemeinschaft mit Gott an und </w:t>
      </w:r>
      <w:r>
        <w:lastRenderedPageBreak/>
        <w:t xml:space="preserve">füllen die Leere, die in ihm ist, mit einer Art von Träbern, wovon er nicht satt werden kann. Sei aber in der Welt, was es immer sei, so heißt es doch: „Habt's nicht lieb, denn wer die Welt lieb hat, in dem ist nicht die Liebe des Vaters.“ David blieb nicht daran hangen. Er spricht: Ich hebe meine Augen auf. Lasst uns das auch tun! Neben diesem Angenehmen enthält die Welt offenbar viel Gefährliches und Drohendes. Ist sie dir kein Jammertal, sie kann's wenigstens für dich plötzlich und in einem hohen Maße werden. Hier ist wenigstens alles unsicher. Was das vergangene Jahr war, wissen wir; was das seit einigen Stunden angetretene uns bringen wird, wissen wir nicht, und hinge es von uns ab, wir sollten mit zögerndem Fuße dastehen, nicht wissend, sollen wir ihn voransetzen, sollen wir's nicht. Ein Schleier hängt vor uns, und nur indem die Zeit voranschreitet, weicht er zurück, und es tritt in die Wirklichkeit, was der ewige, undurchdringliche Ratschluss Gottes bestimmte, und kein Menschenblick erspähet. Und was haben denn alle Dinge der Erde eigentlich auf sich? Der Scharfschütze, welcher Tod heißt, wird auch dieses Jahr zielend umhergehen und keinen verfehlen, den er aufs Korn nimmt. Es müssen dran reich, jung, gelehrt, schön, jedermann. Keiner weiß es im voraus, ob er auf ihn ziele. Ich kann's sein, du auch, und was dann? Was wird uns dies Jahr im ganzen bringen? Wie wird's dem einzelnen gehen? Wird dein Wohlstand fortdauern? Wird unsere Stadt fortfahren, zu blühen? Wird deren Wohlstand fortdauern? Ist auch für dies Jahr den unheilbringenden Flammen untersagt, sie zu verwüsten? Seid ihr wahre Christen, so seid ihr freilich gesichert und seid auch nicht gesichert. Muss alles euch dienen, so kann alles euch treffen. Kann euch niemand aus seiner Hand reißen, so mag jeder an euch zupfen. Fällt sein Bund nicht hin, Berge und Hügel können es aber; Leib und Seele können verschmachten. Hier ist nicht gut sein. Wind, Regen stürmen auf mich zu. Seid ihr's nicht, wehe euch alsdann! </w:t>
      </w:r>
    </w:p>
    <w:p w14:paraId="2110B937" w14:textId="77777777" w:rsidR="00585241" w:rsidRDefault="00585241" w:rsidP="00585241">
      <w:pPr>
        <w:pStyle w:val="StandardWeb"/>
      </w:pPr>
      <w:r>
        <w:t xml:space="preserve">David redet von seinen Augen. Ein Bild des Verlangens und Sehnens, ein Bild des Hoffens, ein Bild des Vertrauens. Ohne dies ist niemand und kann niemand sein. Ist nicht der Mensch voll Begierden, die gesättigt sein wollen, und deren ganze Erfüllung sein wirkliches oder vermeintliches Glück ausmacht? Sie sind wie die Segel an einem Schiff und wie der Wind, der drein bläset; sitze Gott am Ruder oder der Satan, sei die Gottseligkeit der Kompass oder die Sünde, zerschellende Klippen das Ziel oder der Hafen der Ruhe. Kein Herz ohne Sehnen, richtet es sich auch nach der guten oder bösen, geistlichen oder fleischlichen Beschaffenheit, die es angenommen hat. Freilich, so lange es nicht zusammengefasst ist in der Liebe, so lange es nicht vereinigt ist in der Furcht des Herrn, treibt's sich umher wie ein Kreisel auf der Erde. Es malt sich allerhand Bilder: Hätte ich dies, besäße ich jenes, würde mir's so gut, während des Frommen Seele spricht: Der Herr ist mein Teil, wenn ich nur dich habe! </w:t>
      </w:r>
    </w:p>
    <w:p w14:paraId="199E49FA" w14:textId="77777777" w:rsidR="00585241" w:rsidRDefault="00585241" w:rsidP="00585241">
      <w:pPr>
        <w:pStyle w:val="StandardWeb"/>
      </w:pPr>
      <w:r>
        <w:t xml:space="preserve">Ohne Hoffnung ist niemand. Sie ist's, die ihn belebt und aufrecht erhält. Mit ihr fällt alles, und sie ist wie der Puls und der Atem des Lebens. Durch sie gewinnt der trübe Tag einen heitern Schimmer, und der heitere verschönert sich durch sie. In das Gewirre weiß sie eine Ordnung zu bringen und reicht einen Faden dar, um sich an seiner Leitung aus dem Labyrinth herauszufinden. Was ihr die Gegenwart versagt, spiegelt ihr die Zukunft vor, und wenn dieser Augenblick kein Mittel weiß, erwartet sie es vom folgenden. Wie es dem Schiff nicht am Anker, so mag's uns nicht an Hoffnung fehlen, mögen auch gerade nicht unerhörte Stürme ihn in See zu lassen gebieten, sondern er meistens auf dem Verdeck ruhen. O dreimal glückliches Volk, das den sichern und festen Anker hat, der hineingeht in das Inwendige des Vorhanges, wohin Jesus für uns eingegangen ist! </w:t>
      </w:r>
    </w:p>
    <w:p w14:paraId="6888AAE0" w14:textId="77777777" w:rsidR="00585241" w:rsidRDefault="00585241" w:rsidP="00585241">
      <w:pPr>
        <w:pStyle w:val="StandardWeb"/>
      </w:pPr>
      <w:r>
        <w:t xml:space="preserve">Ohne Vertrauen ist's eben so unmöglich zu sein als ohne Sehnen und Hoffen. Auch natürlich betrachtet gibt's kein Leben ohne Glauben, ohne Vertrauen. Ich rede von euerm Handel nicht, welcher ja mit dem Glauben, den ihr Kredit nennet, enden müsste. Auch die innigsten Familienbande verdanken nur dem Glauben ihre Innigkeit und lösen sich mit demselben auf. Je innigeres Vertrauen, desto herzlichere Liebe, desto größeres Einssein. Aber auch im ganzen </w:t>
      </w:r>
      <w:r>
        <w:lastRenderedPageBreak/>
        <w:t xml:space="preserve">können wir abhängige, uns selbst nicht genugsame Geschöpfe nicht ohne Vertrauen sein, sei es ein gottloses und verfluchtes Vertrauen auf andere Menschen, auf unseren Fleiß, Verstand und Kraft, auf unser Vermögen, sei es ein heiliges Vertrauen, welches sagt: Du bist unsre Zuversicht. </w:t>
      </w:r>
    </w:p>
    <w:p w14:paraId="5E102FE9" w14:textId="77777777" w:rsidR="00585241" w:rsidRDefault="00585241" w:rsidP="00585241">
      <w:pPr>
        <w:pStyle w:val="StandardWeb"/>
      </w:pPr>
      <w:r>
        <w:t xml:space="preserve">Bei unserm Dichter war's heiliger Art, dies Sehnen, Hoffen, Vertrauen. Er sagt: Ich hebe es auf zu dem, der im Himmel sitzet. Wer der sei, der im Himmel wohnt, spricht von selbst. Er hat aber seine Gründe, warum er am liebsten seines Wohnens im Himmel gedenkt. Hienieden durchkreuzt sich alles wunderbar im großen wie im kleinen. Es ist überall eine unruhige Beweglichkeit und Treiben, nichts Festes, sondern ein Meer, dessen Wellen vom Winde gewebt, nicht still sein können, sondern Kot und Unflat auswerfen. Es wohnt aber einer im Himmel. Er wohnt da in majestätischer Herrlichkeit und kraftvoller Ruhe, erhaben über alle Pläne der Menschen, über alle ihre Unternehmungen. In seiner Hand sind alle Kräfte Himmels und der Erden, ein Fels ewiglich, gerecht und fromm ist er, und alle seine Werke sind unsträflich. Er hat den Himmel ausgebreitet wie ein dünnes Fell. Die Inseln sind wie ein Stäublein vor ihm, und alle Völker wie ein Tropfen, der am Eimer klebt. Er, er ist König. Er regiert die Welt. Er sieht auf alle Menschenkinder, von seinem festen Throne lenkt er ihnen allen das Herz und merket auf alle ihre Wege. Hier ruft er die Sterne mit Namen und führt sie bei der Zahl heraus, dass nicht an einem fehlen kann. Dort gibt er dem Vieh sein Futter, den jungen Raben selbst, die ihn anrufen. Hier lenkt er eines Königs Herz wie die Wasserbäche und neiget's, wohin er will, dort kleidet er Lilien mit mehr als salomonischer Pracht, ordnet das Los, schützet die Sperlinge, versetzt Berge, ehe sie's inne werden, spricht zur Sonne, so geht sie nicht auf, versiegelt die Sterne und durchschauet alle Lande, dass er stärke die, so von ganzem Herzen an ihm sind, höret die Seufzer der Gefangenen und spricht mit den Müden ein Wort zur rechten Zeit. Alles geht nach seinem Geheiß, und weil er so groß ist, ist ihm nichts zu groß oder zu klein, zu unbedeutend oder zu wichtig. Zu ihm hob David seine Augen auf, und dann sah er alles in geregelter Ordnung bei aller scheinbaren Regellosigkeit, bei aller Ungebundenheit eine genaue Leitung, keinen Zufall, sondern überall Zweck und Absicht, wenngleich nicht immer zu enträtseln. Und diesen König zum Vater, diesen Vater am Regiment zu haben, welch' ein Trost! Welch' ein erwünschtes Angebinde zum neuen Jahr! Im Himmel wohnt der Allgenugsame, welcher allein allen genug ist. Was wir im Leiblichen, was wir im Geistlichen irgend bedürfen, ist in ihm zu finden, ist von ihm zu haben. Reicht ist er über alle, die ihn anrufen, und kann überschwänglich tun über Bitten und Verstehen; als die nichts haben und doch alles innehaben. </w:t>
      </w:r>
    </w:p>
    <w:p w14:paraId="2E0AE3FF" w14:textId="77777777" w:rsidR="00585241" w:rsidRDefault="00585241" w:rsidP="00585241">
      <w:pPr>
        <w:pStyle w:val="StandardWeb"/>
      </w:pPr>
      <w:r>
        <w:t xml:space="preserve">Im Himmel wohnt insbesondere unser Freund und Herr, Jesus Christus. In seinem Namen denn getrost den Fuß aufgehoben und auf das ungewisse Meer dieses neuen Jahres gesetzt! Herr, auf dein Wort, sagen wir mit Petro. Mögt ihr Weltkinder mit seltsamem Leichtsinn aus einem Jahr in das andere übergegangen sein, mögt ihr meinen, eure Sache gut gemacht zu haben, wenn ihr mit Geschrei und Getümmel beginnet und schließet, wir nicht also. Das Jahr, das hinter uns liegt, rührt uns durch seine Wohltaten, beschämt uns durch seine Fehler, demütigt uns durch seine Sünden, mahnt uns an Abrechnung. Das Jahr, da sich vor uns auszudehnen beginnt, tritt uns entgegen als ein Kampfplatz, wo gestritten, als ein Kreuz, wo gelitten, als eine Schule, wo gelernt werden muss. Es tritt uns entgegen mit allen seinen Versuchungen, der Satan an ihrer Spitze; mit seinen Gefahren, die Hölle in ihrem Gefolge; mit seinen Aufgaben und Pflichten. Wir, wir treten ihm entgegen, mit gebrochener Kraft, mit gelähmtem Arm, mit einem verräterischen Herzen, wehrlos wie Schafe mitten unter Wölfen. Aber nun heben wir auch unsere Augen auf zu unserm Herrn Jesu Christo. Dieser eine ist not und ist genug. Weniger reicht nicht aus, mehr bedarf's nicht. O herrlicher Blick auf ihn„ Haben wir ihn doch im Himmel als einen Fürsprecher bei dem Vater, auf dass, ob auch jemand sündigte, es doch nicht gleich gar mit ihm aus wäre; haben wir ihn doch als unser </w:t>
      </w:r>
      <w:r>
        <w:lastRenderedPageBreak/>
        <w:t xml:space="preserve">Fleisch zu einem sichern Pfande, dass er als das Haupt uns, seine Glieder, werde zu sich hinaufnehmen. Ist er selbst doch, wie unsre Weisheit, so unsre Gerechtigkeit, Heiligung und Erlösung. Dieser Heiland hat das große Werk unsrer Seligmachung auf sich genommen. Dieser Hirte wird uns pflegen, wenn wir anders seine Schafe sind. Dieser Pfleger der himmlischen Güter wird uns nicht verhungern lassen. In seinem Namen gehen wir denn getrost auf unsere Feinde los, im Namen des Herrn wollen wir sie zerhauen; auf die Versuchungen los, in allem überwinden wir weit. Sind wir schwach, so sind wir stark in ihm. Von oben herab die Dinge hienieden angesehen, erscheinen sie ganz anders. </w:t>
      </w:r>
    </w:p>
    <w:p w14:paraId="72D98C1E" w14:textId="77777777" w:rsidR="00585241" w:rsidRDefault="00585241" w:rsidP="00585241">
      <w:pPr>
        <w:pStyle w:val="StandardWeb"/>
      </w:pPr>
      <w:r>
        <w:t xml:space="preserve">Derjenige, der im Himmel wohnt, ist der teure heilige Geist. Die meisten unter euch betrüben ihn mit ihrer Unbußfertigkeit, dämpfen ihn, damit er nicht durchbreche, widerstreben ihm, weil sie ihn hassen, und haben das schon so lange getan, dass sie einer völligen Verstockung nahe oder schon anheimgefallen sind. Ihr wollt den heiligen Geist nicht, so wird er ferne von euch bleiben. Diese reine Taube flieht den Stank eurer Sünden. Wir aber, wir heben unsere Augen bei diesem Jahreswechsel mit besonderer Sehnsucht, Hoffnung und Vertrauen zu ihm empor. Diese Himmelstaube schwebe, mit dem Ölblatt des Friedens im Munde, über uns hernieder! Er verkläre uns unseren Herrn Jesum, nehme es von dem seinigen und verkünde es uns“ Von ihm gerieben, werden wir der rechten Spur nicht verfehlen; von ihm getröstet, werden wir nicht verzagen, von ihm gestärkt, das Feld behalten. </w:t>
      </w:r>
    </w:p>
    <w:p w14:paraId="1EE15CFA" w14:textId="77777777" w:rsidR="00585241" w:rsidRDefault="00585241" w:rsidP="00585241">
      <w:pPr>
        <w:pStyle w:val="StandardWeb"/>
      </w:pPr>
      <w:r>
        <w:t xml:space="preserve">Wer wäre denn unter uns, welcher die Dinge einigermaßen richtig wägt, der dieses neue Jahr nicht von Herzen mit Davids Worten anträte: Meine Augen hebe ich auf zu dem, der im Himmel sitzet. Zu ihm richtet sich mein Sehnen. Nach dir, Herr, verlanget mich. Auf dich hoffet meine Seele. Auf dich, Herr, traue ich, lass mich nimmermehr zu Schanden werden! </w:t>
      </w:r>
    </w:p>
    <w:p w14:paraId="46B8A2E2" w14:textId="77777777" w:rsidR="00585241" w:rsidRDefault="00585241" w:rsidP="00585241">
      <w:pPr>
        <w:pStyle w:val="StandardWeb"/>
      </w:pPr>
      <w:r>
        <w:t xml:space="preserve">Was der gottselige Psalmist im ersten Vers für seine eigene Person sagt, das breitet er in dem folgenden auf andere, ihm gleich Gesinnte aus und wiederholt es noch einmal unter einem zweckmäßigen Bilde. Siehe, sagt er, weil er's wohl Wort will haben, dass er also gesinnt sei, siehe, wie die Augen der Knechte auf die Hände ihrer Herren, und die Augen der Mägde auf die Hände ihrer Frauen, also sehen unsere Augen auf den Herrn, unseren Gott. Er entlehnt sein Bild aus dem Hausstande, wo es Herren und Frauen, Knechte und Mägde gibt. Nicht stellt er sich und seine Freunde unter dem Bilder der Herren und Frauen, sondern dem der Knechte und Mägde vor. Jenes stellt etwas vornehmes, dieses aber etwas geringeres und niedriges dar, zumal nach der damaligen Beschaffenheit dienender Personen, welche nicht, wie bei uns, freie Leute waren, sondern Sklaven, die man wie sonstiges Eigentum erworben hatte und besaß. Ihr Verhältnis drückt er in den Worten aus: Die Augen der Knechte sind auf die Hände der Herren, die Augen der Mägde auf die Hände der Frauen gerichtet. Sie bezeugen damit ihre Abhängigkeit, ihre Folgsamkeit, ihr Vertrauen. Sie erwarten die Winke und Befehle, sowie den Schutz und die Versorgung ihrer Herrschaft, der sie sich selbst, ihr Schicksal und Willen unterworfen. Liegt in diesem Bilde nicht wirklich eine ganz treffende und zweckmäßige Anweisung, wie zu unserm Verhalten überhaupt, so namentlich zu einem solchen, wie es sich bei einem Jahreswechsel, wie heute ziemt? Was steht uns besser an als Niedrigkeit und Demut? Petrus lässt sich in seiner ersten Epistel herab, von dem Putz der Weiber in Haarflechten, Goldumhängen und Kleiderpracht geringschätzig zu reden und ihnen zu empfehlen, ihren Schmuck nicht darin zu setzen. Aber gegen den Schluss seines Briefes sagt er: Ziehet die Demut an, empfiehlt sie als eine wahre Zierde, die sogar Gott angenehm ist. Wie übel steht's uns an, hochherzufahren und von uns selbst, unserm Wissen, Haben und Können eine selbstgefällige Meinung zu haben; wie nachteilig ist es uns! Schon den Menschen missfällt es, und Gott widersteht solchen. Haben wir doch auch nicht den geringsten Grund dazu, irgend groß von uns zu halten. Gesetzt auch, jemand zeichnet sich noch so vorteilhaft vor den meisten übrigen aus, sei es auch wodurch es wolle, ist es nicht </w:t>
      </w:r>
      <w:r>
        <w:lastRenderedPageBreak/>
        <w:t xml:space="preserve">Empfangenes, und wird nicht die Frage an ihn gestellt werden mögen: Was hast du, o Mensch, das du nicht empfangen hast? Stellen wir uns in das Licht des göttlichen Worts, welch' einen niedrigen Rang weiset es uns an, sogar dass Christus uns vorhält, wir könnten kein Haar schwarz oder weiß machen, und dann hinzusetzt: So ist nun das Geringste nicht vermöget, warum sorget ihr für das Andere? Sein Apostel aber spricht uns sogar die Tüchtigkeit ab, aus uns selbst auch nur etwas zu denken. Aber das gilt schon von uns als Geschöpfen, welche Knechtsgestalt wird sich vollends für uns geziemen, wenn wir erwägen, dass wir Sünder und als solche strafwürdig sind. Wie gebeugt werden wir von diesem Standpunkt aus auf- oder vielmehr nieder zu sehen haben, und wenn wir bedenken, dass der Herr selbst um unsertwillen ein Knecht, zur Sünde, ein Fluch ward, wo werden wir denn eine für uns und einem solchen Herrn gegenüber sich geziemende Beugung, Demut und Niedrigkeit finden, wo sie hernehmen? Ich weiß sehr wohl, dass diese Demut, wenn sie mit Sündenerkenntnis dasselbige wird, der aufgeblasenen Natur der Menschen nicht gefällt, es bleibt aber des ungeachtet ausgemacht, dass es ohne dieselbe niemand gelingen wird. In Absicht eurer irdischen Angelegenheiten habe ich euch keine Anweisung zu erteilen, kann euch aber auch in dieser Beziehung aus dem göttlichen Worte sagen, dass das unüberwindliche Babylon seinen Sturz, das reiche Tyrus seinen Untergang, und Sanherib seine Niederlage nur durch Stolz herbeizog. Ein wahrer Christ aber und folglich selig wird niemand als auf der Bahn der Demut. Wer sich im Voraus dafür tauglich hält, wird zu nichts gelangen, wer aber als ein niedriger Sklave aufblickt, wird gesegnet werden. lasst uns dies neue Jahr mit neuer Niedrigkeit, mit neuem Verzagen an uns selbst beginnen, so werden wir mit Davids Freunden sagen können: Wie die Augen der Knechte auf die Hände ihrer Herrn, also sehen unsre Augen auf den Herrn, unseren Gott! </w:t>
      </w:r>
    </w:p>
    <w:p w14:paraId="344D9D8E" w14:textId="77777777" w:rsidR="00585241" w:rsidRDefault="00585241" w:rsidP="00585241">
      <w:pPr>
        <w:pStyle w:val="StandardWeb"/>
      </w:pPr>
      <w:r>
        <w:t xml:space="preserve">Daran reiht sich die Abhängigkeit, welche ebenfalls in diesen Worten liegt. Der Knecht sieht auf die Hand seines Herrn, um von ihm Schutz und Versorgung zu empfangen, was er an Nahrung und Kleidung bedarf. Wir können nirgend etwas nehmen, es werde uns denn gegeben vom Himmel. Im Natürlichen schon wird Salomo Recht behalten, dass zum Laufen nicht hilft schnell sein, zum Streit nicht hilft stark sein, zur Nahrung nicht, dass jemand geschickt, und zum reich werden nicht, dass jemand klug sei. Vollends im Geistlichen liegt es nicht an jemandes Wollen oder Laufen, sondern an Gottes Erbarmen. Den Kindern Israel regnete Manna in die Wüste, aber immer nur für einen Tag, damit sie stets abhängig von dem Herrn blieben. Wollen wir, denen an unserm geistlichen Wohlstande das meiste gelegen ist, denselben unversehrt durch die Gefahren der Zeit durchdringen, so lasst uns als Arme ganz vom Herrn und seiner Gnade abhängen, so wird der, der uns gerufen hat, es auch tun, weil er treu ist. Wes wollen wir uns sonst getrösten? Wir hoffen auf dich. Wie zweckmäßig würden wir dies Jahr antreten, wenn wir den Knechten glichen, welche auf die Hände ihrer Herren sehen, um mit Folgsamkeit ihre Winke und Befehle entgegen zu nehmen. O, dass derer so unmäßig viele sind, denen man noch immer sagen muss: wie lange stehet ihr müßig am Markte, wo es doch schon fast Abend geworden ist! Freilich betriebsam und geschäftig genug in irdischen Dingen, wiewohl auch darin häufig noch zu leicht. Sonst aber ein Leben ohne Zweck, weil es ohne Gott ist, ohne höheres Bedürfnis, ohne wahres Gut, den regenlosen Wolken gleich, gestaltlos, ziehend wohin ein zufälliger Luftzug sie hinnimmt, irrend wie Schafe! Ist denn die Ewigkeit nicht eure Bestimmung, und ihr rüstet euch gar nicht? Ihr wollt zur See fahren ohne Steuer und Kompass, wollt ohne Heimat, ohne Vaterland bleiben? Mahnt euch denn ein neues Jahr weder an Vergangenheit noch an Zukunft, und gräbt sich der Gedanke so gar nicht in euer Herz, dass es nicht immer so fortgeht, dass ihr zuletzt kein Neujahr mehr habt? Bewegt euch das zu nichts? O, dass einer wäre, der euch überredete, und ihr euch überreden ließet, der euch zu stark würde und übermöchte, dass ihr auch riefet: Rede Herr, dein Knecht höret! Das hieße ein gesegnetes neues Jahr feiern, das nie ein anderes als das herrlichste Ende nähme. O, dass du auf meine Gebote merktest, so würde dein Friede sein </w:t>
      </w:r>
      <w:r>
        <w:lastRenderedPageBreak/>
        <w:t xml:space="preserve">wie ein Wasserstrom, und deine Gerechtigkeit wie Meereswellen. Alsdann sehet voll Vertrauen auf die Hände des Herrn eures Gottes! Wer oder was wird euch schaden können, wenn ihr dem Guten nachkommt? Ohne Kreuz und Proben werdet ihr und musst ihr nicht bleiben. Es kann euch wohl bange werden. Selbst euer Vertrauen kann zu Zeiten eher einem glimmenden Docht als einer brennenden Fackel gleichen, aber auch da muss euch heilsam werden. Ach, der Glaube fehlt auf Erden. Wär' er da, müsst' uns ja, was uns not ist, werden. Wer Gott kann im Glauben fassen, der wird nicht, wenn's gebricht, von ihm gar verlassen. So glaubet denn und vertrauet dem Herrn aus aller Macht, indem ihr euch selbst euren Willen und euer ganzes Schicksal zugleich ihm ergebet! So ein neues Jahr antreten, hieße, es auf eine christliche Weise antreten. </w:t>
      </w:r>
    </w:p>
    <w:p w14:paraId="20A2282E" w14:textId="77777777" w:rsidR="00585241" w:rsidRDefault="00585241" w:rsidP="00585241">
      <w:pPr>
        <w:pStyle w:val="StandardWeb"/>
      </w:pPr>
      <w:r>
        <w:t xml:space="preserve">Daran nun reihet der Psalmist ein Gebet, das wir alle Ursache haben stets, sonderlich heute, zu dem unsrigen zu machen. Sei uns gnädig, Herr, sei uns gnädig! Dies war's, warum sie ihm so nach den Händen sahen. Sie begehrten ein Geschenk, und das war seine Gnade. Sei uns gnädig, Herr, rufen sie, und abermals: Sei uns gnädig! Solch' ein Ernst ist es ihnen, einen so hohen Wert setzen sie darauf, so scheint ihnen alles darin enthalten: Sei uns gnädig, Herr, sei uns gnädig! Und sollen nicht auch wir dies zu unserm Gebet machen, zu unserm Gesuch, zu unserm Wunsch? </w:t>
      </w:r>
    </w:p>
    <w:p w14:paraId="07EC2D27" w14:textId="77777777" w:rsidR="00585241" w:rsidRDefault="00585241" w:rsidP="00585241">
      <w:pPr>
        <w:pStyle w:val="StandardWeb"/>
      </w:pPr>
      <w:r>
        <w:t xml:space="preserve">Sehet da, aller Güter Ursprung, Gipfel und Weise! Sehet da, alles in einem! Habt ihr dies, was mangelte es euch noch? Mangelt's euch, was hättet ihr und besäßet ihr zehn Königreiche? Sehet da, ein würdiges Ziel eures Treibens! Ist's das auch nicht, so seid ihr aus nichts, und all euer Tun ist nichts. Sehet da, ein Licht! In seinen Strahlen werden Purpur und Kronen Tand, und man würde sie dagegen nicht aufnehmen, und fände man sie auf der Straße. Sehet da, den Himmel selbst mit aller Seligkeit und Herrlichkeit! So sei denn die Gnade unsers Herrn Jesu Christi mit uns allen! </w:t>
      </w:r>
    </w:p>
    <w:p w14:paraId="0A8CECBD" w14:textId="77777777" w:rsidR="00585241" w:rsidRDefault="00585241" w:rsidP="00585241">
      <w:pPr>
        <w:pStyle w:val="StandardWeb"/>
      </w:pPr>
      <w:r>
        <w:t xml:space="preserve">Mit diesem Wunsch darf ich mich mit aufgerichtetem Haupte wenden an die erhabene Fürstin und Freie, an die Mutter aller Lebendigen, an das Weib mit der Sonne bekleidet, und den Mond unter ihren Füßen, und auf ihrem Haupte eine Krone von zwölf Sternen, an dich, du gefeierte Kirche Gottes, Braut seines Sohnes, die er selbst geliebt hat und sie gemacht zu einem königlichen Priestertum. Heißest du nicht Ruhama, die Begnadigte? Denn was ist dein Grund, was ist dein Ruhm, was ist deine Reinheit, deine Speise, deine Freude, dein Leben, deine Herrlichkeit? Gnade! Sei uns denn gegrüßt, du Holdselige voller Gnade! Und indem diese alle versammelt zu dir kommen und fliegen wie die Wolken und wie die Tauben zu ihren Fenstern, müsse auch deinen Traurigen Schmuck für Asche und Freudenöl für Traurigkeit und schöne Kleider für einen betrübten Geist gegeben werden, dass sie genannt werden Bäume der Gerechtigkeit, Pflanzen des Herrn, zum Preise! Mache dich auf und werde Licht! Erscheine bald in deiner Herrlichkeit! Breite deine beseligende Herrschaft aus über die ganze Erde, dass Könige deine Pfleger, und Fürstinnen deine Säugammen seien, dass sie kommen und anbeten zu deinen Füßen und bekennen dass der Herr dich beliebet habe; dass die Erde voll werde von Erkenntnis des Herrn, wie vom Wasser des Meeres bedeckt! </w:t>
      </w:r>
    </w:p>
    <w:p w14:paraId="5B62D1A5" w14:textId="77777777" w:rsidR="00585241" w:rsidRDefault="00585241" w:rsidP="00585241">
      <w:pPr>
        <w:pStyle w:val="StandardWeb"/>
      </w:pPr>
      <w:r>
        <w:t xml:space="preserve">Sei uns gnädig, Herr, sei uns gnädig! Mit diesem Wunsch und Gruß zum neuen Jahr, darf ich mich ohne Schüchternheit Sr. Maj. dem Könige, unserm irdischen Herrn, nahen und seinem erhabenen hause, seinen Räten, seiner Armee und seinen Dienern. Denn auf seinen Schwingen trägt unser Gruß nicht Hohes, sondern das Allerhöchste, nicht Gewöhnliches, sondern das Allerseltenste, nicht Nützliches, sondern etwas durchaus Notwendiges, nichts zu Erwirkendes, sondern eine Gabe. Heißen sie Gnädige, mögen sie auch Begnadigte heißen, denn das gilt mehr. Dann werden sie ihre Hoheit nie verlassen müssen, sondern die rechte Herrlichkeit wartet noch auf sie. </w:t>
      </w:r>
    </w:p>
    <w:p w14:paraId="79118F9D" w14:textId="77777777" w:rsidR="00585241" w:rsidRDefault="00585241" w:rsidP="00585241">
      <w:pPr>
        <w:pStyle w:val="StandardWeb"/>
      </w:pPr>
      <w:r>
        <w:lastRenderedPageBreak/>
        <w:t xml:space="preserve">Gnade sei in reichem Maße ausgegossen über das teure Amt das die Versöhnung predigt! Gelobt sei unser Bischof im Himmel, der in neuerer Zeit sich wiederum viele erwecket hat, die seinen Namen predigen, und die das beinahe bestaubte und vergessene teure Evangelium wieder als ein Licht auf den Leuchter stellen, mögen auch vieler kranke Augen es nicht erleiden können, darüber schreien und sich fest davor verschließen oder es gar auslöschen wollen! Der Herr sende ganze Scharen Evangelisten und gebe seinem Worte große Kraft, dass die Befestigungen des Unglaubens und des Ungehorsams davor stürzen müssen, das Gebäude des geistlichen Tempels aber herrlich emporsteige! Die Sonne der Gerechtigkeit breche mit Macht durch die sich wider sie türmende Gewölke und zerstöre alle Werke des Teufels! Sie steige bis zu ihrer Mittagshöhe! Des Mondes Glanz müsse sein wie der Sonnen Glanz, und der Sonnen Glanz werde siebenmal heller denn jetzt! Ja die Sonne müsse uns des Tages nicht scheinen, noch der Mond des Nachts, sondern der Herr selbst sei unser ewiges Licht! Gnade sei ausgegossen über das teure Missionswerk! Es sei wie ein Hammer, der Felsen zerschmeißt und wie ein Keil, der unaufhaltsam durchdringt! Des Herrn Gnade verbreite sich über ihre Vorbereitung und zu allem, was die Förderung des Gnadenregiments bezweckt! namentlich walte des Herrn Gnade über das evangelische Lehramt und die Diener desselben bei dieser Gemeine! Sie leuchte ihrem Verstande, sie fülle ihre Herzen mit Glauben, Liebe und Trost, sie räume alles Hemmende aus dem Wege und lasse ihre Arbeit eine reichlich gesegnete sein! </w:t>
      </w:r>
    </w:p>
    <w:p w14:paraId="31BF70B9" w14:textId="77777777" w:rsidR="00585241" w:rsidRDefault="00585241" w:rsidP="00585241">
      <w:pPr>
        <w:pStyle w:val="StandardWeb"/>
      </w:pPr>
      <w:r>
        <w:t xml:space="preserve">Wie die Augen der Knechte auf die Hände ihrer Herrn, so sehen auch wir auf den Herrn unseren Gott, dass er gnädig herab blicken wolle auf unsere Stadt und kirchliche Gemeine. Seiner Huld empfehlen wir die geehrte städtische Obrigkeit, empfehlen wir das Handlungstribunal hierselbst, seinen Präsidenten, die Richter und Beisitzer, dass daselbst, wie an den übrigen Stätten der Justiz, Recht und Gerechtigkeit gehandhabt, Treue und Wahrheit geschützt und gefördert werde. Seiner Huld empfehlen wir absonderlich unseren ehrwürdigen kirchlichen Vorstand, das jene und dieser das wahre Wohl der Gesamtheit wesentlich fördern Gesteuert werde dem, nach der Oberhand strebenden, Leichtsinn und Sittenverderbnis, dem heidnischen Schwelgen und wüsten Leben, der schamlosen Entweihung der Sonn-, Fest- und Feiertage, von was für Personen sie ausgehen, und wie sie geschehen, durch Arbeit oder Lust und was sonst guter Sitte zuwider! Unser kirchlicher Vorstand nehme den Gruß unserer Achtung und Liebe gern an! Er lasse sich auch fortan, wie bisher den kirchlichen Flor herzlich angelegen sein und empfange dafür Segen aus der Höhe und die Freude zu sehen, wie alles herrlich und löblich zugehe! Die höheren und niederen Schulen seien nicht Pflanzstätten blähenden, ungeschlachten und glaublosen Wissens, sondern Pflanzschulen des Gehorsams, der Weisheit, der Bescheidenheit und Sitte, Unterpfänder einer blühenden Zukunft in Kirche, Staat und Heer! </w:t>
      </w:r>
    </w:p>
    <w:p w14:paraId="18543842" w14:textId="77777777" w:rsidR="00585241" w:rsidRDefault="00585241" w:rsidP="00585241">
      <w:pPr>
        <w:pStyle w:val="StandardWeb"/>
      </w:pPr>
      <w:r>
        <w:t xml:space="preserve">Dir, du treue Gemeine, wünschen wir alles in einem und in einem alles, wenn wir über dir schreien: Gnädig sei dir der Herr, der Herr sei dir gnädig! O, du köstliche Gemeine, wie sollen wir dem Herrn genugsam über dir danken für all' das Gute, was er dir getan hat, täglich tut und künftig gewisslich tun wird! O du ausgezeichnete Gemeine, wie wenig hast du in hundert Hinsichten deines Gleichen, hast du anders überhaupt deines Gleichen! Mit einem ehrerbietigen Schauer sehe ich dich an, du teure Gemeine. Welch' teure Schar ist schon von diesem Acker in die himmlische Scheune als ein köstlicher Weizen gesammelt und steht triumphierend an des Lammes Thron, während eine nicht geringe Zahl dieser herrlichen Einerntung unter Sonnenschein und Regen entgegenreist! Wenige Familien sind in dir, aus denen nicht einige, und manche woraus mehrere der Familie Gottes einverleibt sind. Welch' ein Adel! Wie viele Streiter Jesu Christi hast du noch in deinem sichtbaren Schoß, und unter demselben viele Jünglinge und Jungfrauen, als so viel liebliche Weissagungen, dass der Herr auch fortan sein Feuer und Herd unter dir haben wolle! Zwar gibt's auch vieles zu klagen, zu schelten, zu wünschen, zu besorgen, zu bitten, doch sind deren auch, die um Josefs Schaden </w:t>
      </w:r>
      <w:r>
        <w:lastRenderedPageBreak/>
        <w:t xml:space="preserve">leidtragen. Der Herr sei uns gnädig, der Herr sei uns gnädig! So komme er über euch, die ihr bis jetzt fern waret! Dies Jahr sei euch ein Jahr der Trauer, aber der Traurigkeit nach Gott; der Armut, aber am Geist, des Schmerzes, aber nicht des Körpers, dem wir Gesundheit, Hülle und Fülle gönnen, sondern des Schmerzes eines geängsteten und zerschlagenen Herzens; ein Hungerjahr, aber nicht nach Brot, sondern nach dem lebendigen Wort, ein Sterbejahr für den alten Menschen! Als ein gnädiger Herr komme er zu euch, ihr Unentschlossenen und Wankelmütigen, ihr beinernen Esel, wie Isaschar, denen die Ruhe, die sie am Volke Gottes sehen, wohl gefällt, die ihr aber zwischen den Grenzen schwebt und Gott und der Welt zugleich dienen wollt, dass ihr nicht mehr auf beiden Seiten wanket, sondern rufet: Der Herr ist Gott, der Herr ist Gott! Er komme besonders zu euch, ihr Bekümmerten, dass euch Schmuck für Asche, und Freudenöl für Traurigkeit gegeben werde! Er komme über euch, ihr Alten, dass ihr im Hause des Herrn gepflanzt, in seinen Vorhöfen grünen mögt wie die Palmen und Bäume am Wasser gepflanzt, eure Früchte bringet zu seiner Zeit, dass ihr euch nicht fürchten dürft, wenn ein dürres Jahr kommt! Er sei also mit euch, ihr Jünglinge, dass das Wort Gottes in euch bleibe und ihr stark seid und habt den Bösewicht überwunden! Also sei er mit euch, die ihr fortan kein Neujahr mehr feiern werdet! </w:t>
      </w:r>
    </w:p>
    <w:p w14:paraId="71FF07A7" w14:textId="77777777" w:rsidR="00585241" w:rsidRDefault="00585241" w:rsidP="00585241">
      <w:pPr>
        <w:pStyle w:val="StandardWeb"/>
      </w:pPr>
      <w:r>
        <w:t xml:space="preserve">Sei uns gnädig, Herr, sei uns gnädig! </w:t>
      </w:r>
    </w:p>
    <w:p w14:paraId="5FD57D0A" w14:textId="77777777" w:rsidR="00585241" w:rsidRDefault="00585241" w:rsidP="00585241">
      <w:pPr>
        <w:pStyle w:val="StandardWeb"/>
      </w:pPr>
      <w:r>
        <w:t xml:space="preserve">Amen. Amen. </w:t>
      </w:r>
    </w:p>
    <w:p w14:paraId="1C2ACDB7" w14:textId="77777777" w:rsidR="00585241" w:rsidRDefault="00585241" w:rsidP="00585241">
      <w:pPr>
        <w:pStyle w:val="berschrift1"/>
      </w:pPr>
      <w:r>
        <w:t>Luther, Martin - Predigt am Neujahrstag</w:t>
      </w:r>
    </w:p>
    <w:p w14:paraId="31229A3B" w14:textId="77777777" w:rsidR="00585241" w:rsidRDefault="00585241" w:rsidP="00585241">
      <w:pPr>
        <w:pStyle w:val="StandardWeb"/>
      </w:pPr>
      <w:r>
        <w:t xml:space="preserve">Lukas 2,21 </w:t>
      </w:r>
    </w:p>
    <w:p w14:paraId="17839E7B" w14:textId="77777777" w:rsidR="00585241" w:rsidRDefault="00585241" w:rsidP="00585241">
      <w:pPr>
        <w:pStyle w:val="StandardWeb"/>
      </w:pPr>
      <w:r>
        <w:rPr>
          <w:rStyle w:val="Fett"/>
          <w:rFonts w:eastAsiaTheme="majorEastAsia"/>
        </w:rPr>
        <w:t>Und da acht Tage um waren, dass das Kind beschnitten würde, da ward sein Name genannt Jesus, welcher genannt war von dem Engel, ehe denn er in Mutterleibe empfangen ward.</w:t>
      </w:r>
      <w:r>
        <w:t xml:space="preserve"> </w:t>
      </w:r>
    </w:p>
    <w:p w14:paraId="2F638E61" w14:textId="77777777" w:rsidR="00585241" w:rsidRDefault="00585241" w:rsidP="00585241">
      <w:pPr>
        <w:pStyle w:val="StandardWeb"/>
      </w:pPr>
      <w:r>
        <w:t xml:space="preserve">Am heutigen Fest hat man besonders von zwei Stücken zu predigen. Das erste, von der Beschneidung. Das andere, von dem Namen Jesu, von welchem der Evangelist das besonders meldet, wie er vom Engel genannt sei, ehe denn das Kind in Mutterleib empfangen ist. Darum muss an solchem Namen sehr viel gelegen sein. </w:t>
      </w:r>
    </w:p>
    <w:p w14:paraId="1959F3D6" w14:textId="77777777" w:rsidR="00585241" w:rsidRDefault="00585241" w:rsidP="00585241">
      <w:pPr>
        <w:pStyle w:val="StandardWeb"/>
      </w:pPr>
      <w:r>
        <w:t xml:space="preserve">Wir wollen zuerst von der Beschneidung sagen, einen Unterschied machen, nicht wegen des Werkes, sondern der Person wegen, davon man heute predigt, wie sie beschnitten sei. Nun ist aber zwischen der Beschneidung Christi und der anderen Juden so ein großer Unterschied, soweit Himmel und Erde von einander sind. Ursache, die Personen sind ganz und gar ungleich und unterschieden, wie ihr nachher hören werdet. </w:t>
      </w:r>
    </w:p>
    <w:p w14:paraId="2AEC0EFE" w14:textId="77777777" w:rsidR="00585241" w:rsidRDefault="00585241" w:rsidP="00585241">
      <w:pPr>
        <w:pStyle w:val="StandardWeb"/>
      </w:pPr>
      <w:r>
        <w:t xml:space="preserve">Nun hat aber die Beschneidung der Juden ihren Ursprung aus der Schrift, wie man im ersten Buch Mosel liest, Kapitel 17,10 ff. Hat dazu auch ihre bestimmte Zeit, wie lange sie währen soll, nämlich bis auf Christus. Mit Abraham hat es angefangen. Dem befahl Gott, er und sein Hausgesinde sollten sich beschneiden lassen. Und was von nun an Knaben geboren würden, sollten aller am achten Tag nach der Geburt auch beschnitten werden. Welche nun solch ein Zeichen der Beschneidung an ihrem Leib hätten, deren Gott wollte er sein, und sich ihrer annehmen wie seines Volkes. </w:t>
      </w:r>
    </w:p>
    <w:p w14:paraId="3D07ED3B" w14:textId="77777777" w:rsidR="00585241" w:rsidRDefault="00585241" w:rsidP="00585241">
      <w:pPr>
        <w:pStyle w:val="StandardWeb"/>
      </w:pPr>
      <w:r>
        <w:t xml:space="preserve">Nun ist es nicht ohne besonderen Rat Gottes so geordnet, dass nicht allein Abraham, sondern all sein Gesinde im Hause, was männlich war, sich beschneiden lassen musste, auf das die Juden nicht rühmten, sie wären allein Gottes Volk. Denn hier nimmt Gott bald im Anfang </w:t>
      </w:r>
      <w:r>
        <w:lastRenderedPageBreak/>
        <w:t xml:space="preserve">Abrahams Knechte, welche Heiden waren, auch zu seinem Volk und Kindern an in das Erbe, da Abrahams Blutkinder und Leiberben zugehörten; ja, kommen eher dazu als Isaak, da auf den die Verheißung lautet; so sie doch schlechte erkaufte Knechte von den Heiden gewesen sind. Darum dürfen sich die Juden nicht so hoch rühmen. Denn wenn sie die Beschneidung gleich groß machen, so können sie es nicht leugnen, dass Gott zur selben Zeit auch Heiden, die nicht Abrahams Kinder, sondern seine erkauften Knechte waren, berufen hat. </w:t>
      </w:r>
    </w:p>
    <w:p w14:paraId="7424CACB" w14:textId="77777777" w:rsidR="00585241" w:rsidRDefault="00585241" w:rsidP="00585241">
      <w:pPr>
        <w:pStyle w:val="StandardWeb"/>
      </w:pPr>
      <w:r>
        <w:t xml:space="preserve">Von dieser Beschneidung kennen wir heute nicht mehr, denn als die bloße Deutung und das Bild des Glaubens. Wie andere Geschichten, die vorüber und vollbracht sind, auch allein zu dem dienen, dass wir die Beispiele des Glaubens und guter Werke daraus lernen sollen. Die Werke dürfen wir nicht tun; dennoch müssen wir denselben Gehorsam und Glauben haben, welchen die gehabt, so damals gelebt haben. Also predigen wir von der Beschneidung heutigen Tages auch, nicht darum, dass wir uns sollen beschneiden lassen, denn solches ist vorbei; sondern dass wir bei der Beschneidung lernen Gott gehorsam sein, wie Abraham gehorsam war. Wenn aber Christus nicht gekommen wäre, so müssten wir uns noch heutiges Tages beschneiden lassen, wenn wir uns als Gottes Volk rühmen lassen wollten. Denn da steht der Befehl klar: „Wer nicht beschnitten ist, des Seele soll ausgerottet werden aus meinem Volk.“ Diesen Befehl hat Christus aufgehoben. Befiehlt nun weiter uns, dass wir sein Volk sind, dass wir uns nicht beschneiden, sondern taufen lassen, und glauben sollen, wenn wir Gottes Kinder werden wollen. </w:t>
      </w:r>
    </w:p>
    <w:p w14:paraId="4284D032" w14:textId="77777777" w:rsidR="00585241" w:rsidRDefault="00585241" w:rsidP="00585241">
      <w:pPr>
        <w:pStyle w:val="StandardWeb"/>
      </w:pPr>
      <w:r>
        <w:t xml:space="preserve">Das Beispiel aber, dass wir aus der alten Beschneidung nehmen, ist dies: Gott lässt uns hier sehen, wie närrisch er seine Sache pflegt zu beginnen, wenn man der Vernunft nach richten will. Denn bei den stolzen Heiden ist das ein lächerliches und närrisches Ding gewesen, dass je auf Erden gewesen ist, dass Gott die ewige Weisheit, soll dem Menschen so ein lächerliches Gebot auflegen (da wir nicht gern von Reden), besonders aber den alten Leuten. Denn Abraham ist bereits 99 Jahre alt, da er dies Gebot empfing. </w:t>
      </w:r>
    </w:p>
    <w:p w14:paraId="7C33F124" w14:textId="77777777" w:rsidR="00585241" w:rsidRDefault="00585241" w:rsidP="00585241">
      <w:pPr>
        <w:pStyle w:val="StandardWeb"/>
      </w:pPr>
      <w:r>
        <w:t xml:space="preserve">Aber so soll es gehen, wie wir im nächsten Evangelium auch hören. Alles was Gott vorgibt, dass soll niemand gefallen, jedermann soll darüber lachen und für die größte Narrheit halten. Wiederum, was er nicht vorgibt, und wir für uns selbst tun, ohne seinen Befehl, dass sollte ihm gefallen; so wollten wir es gern haben. Aber Gott will es nicht tun. Da geht es denn, dass die Vernunft sich stößt und ärgert, wie Paulus sagt, 1. Korinther 1,21.: „weil die Welt durch ihre Weisheit Gott in seiner Weisheit nicht erkannte, gefiel es Gott wohl, durch törichte Predigt selig zu machen die, so daran glauben.“ </w:t>
      </w:r>
    </w:p>
    <w:p w14:paraId="6FB6F041" w14:textId="77777777" w:rsidR="00585241" w:rsidRDefault="00585241" w:rsidP="00585241">
      <w:pPr>
        <w:pStyle w:val="StandardWeb"/>
      </w:pPr>
      <w:r>
        <w:t xml:space="preserve">Was ist närrischer, wenn die Vernunft urteilen soll, dass sich auch weniger mit ihr reimt, denn das im Abendmahl unter dem Brot der Leib Christi, unter dem Wein das Blut Christi soll zur Vergebung der Sünden gegessen und getrunken werden? Was soll ein Schluck Wein, ein Bissen Brot helfen? So denkt die Vernunft; kann es auch nicht anders denken. Aber Gott will es darum nicht ändern. Will es die Vernunft nicht glauben noch annehmen, so mag sie es lassen. </w:t>
      </w:r>
    </w:p>
    <w:p w14:paraId="582BE952" w14:textId="77777777" w:rsidR="00585241" w:rsidRDefault="00585241" w:rsidP="00585241">
      <w:pPr>
        <w:pStyle w:val="StandardWeb"/>
      </w:pPr>
      <w:r>
        <w:t xml:space="preserve">Also ist es mit der heiligen Taufe auch. Das ein Kind, so nach dem Befehl Christi in das Wasser getaucht, oder damit begossen wird, soll von Sünden abgewaschen, aus des Teufelsreich in Gottes Reich gerückt werden; wie reimt sich das? Wie kannst du es glauben, wenn du das Wort nach hinten setzen willst, und die Sache mit der Vernunft messen und begreifen? Dann wäre es wohl zu glauben, wenn die Sünde ein schwarzer oder roter Flecken wäre; aber weil die Sünde im Herzen, im Mark und in den Beinen steckt, scheint es, dass Wasser werde langsam hineinkommen und sie abwaschen. Also hätte auch Abraham denken können, da er den Befehl von der Beschneidung bekam: Lieber, was soll mir das zur Seligkeit </w:t>
      </w:r>
      <w:r>
        <w:lastRenderedPageBreak/>
        <w:t xml:space="preserve">helfen, dass ich alter Mann mich beschneiden lassen soll? Was sollte es einem Kind helfen? Oder was ist's besser nach der Beschneidung denn zuvor? Hätte Gott den Leib anders haben wollen, er würde ihn wohl so gemacht haben, dass man nichts davon hätte schneiden dürfen. Vernunft hätte so gesagt; kann auch nichts anderes sagen noch denken, wenn sie am klügsten sein will. </w:t>
      </w:r>
    </w:p>
    <w:p w14:paraId="27A2C46F" w14:textId="77777777" w:rsidR="00585241" w:rsidRDefault="00585241" w:rsidP="00585241">
      <w:pPr>
        <w:pStyle w:val="StandardWeb"/>
      </w:pPr>
      <w:r>
        <w:t xml:space="preserve">Aber wenn man an die Frage kommt: Warum Gott dies oder anderes befohlen habe, so hat der Teufel schon gewonnen; wie man sieht an der Eva im Paradies. Die hatte den Befehl, sie sollte von dem verbotenen Baum nicht essen. Da sie aber solchen Befehl aus den Augen ließ, und hörte dem Teufel zu, warum doch Gott solches sollte verboten haben; da ging sie dahin, fiel in den gräulichen Ungehorsam, an dem wir noch alle tragen müssen. </w:t>
      </w:r>
    </w:p>
    <w:p w14:paraId="2A56A167" w14:textId="77777777" w:rsidR="00585241" w:rsidRDefault="00585241" w:rsidP="00585241">
      <w:pPr>
        <w:pStyle w:val="StandardWeb"/>
      </w:pPr>
      <w:r>
        <w:t xml:space="preserve">Darum sollen wir aus solchem Befehl von der Beschneidung fleißig lernen, uns danach richten: Wenn Gott etwas heißt, sagt oder tut, so sollst du dein Maul halten und auf deine Knie fallen, weiter nichts fragen noch sagen, sondern tun, was er dir heißt, hören, was er dir sagt, und dir gefallen lassen, was er tut. Denn Gott will von uns nicht gemeistert sein, die wir von Natur Kinder des Zorns, Sünder und Lügner sind. Darum ist und sein Rat, Wort und Werk viel zu hoch, dass wir es verstehen könnten. Dazu sind wir noch so blinde, vermessene Narren, die denken, dass sie es nicht allein verstehen, sondern auch wohl noch besser machen könnten. Darum sagt Jeremia wohl: „Des Menschen Herz ist so heillos und tückisch, dass es niemand ausgründen kann.“ Weil wir nun solcher Unart von Natur sind, so sollten wir unsere Weisheit bei Seite legen, und in Gottes Sachen und Geboten also denken: Sieht es mich närrisch an, so ist es in Wahrheit keine andere Ursache, denn dass ich ein großer Narr bin, der die göttliche Weisheit nicht verstehen noch fassen kann; denn meine Torheit und Blindheit hindert mich. </w:t>
      </w:r>
    </w:p>
    <w:p w14:paraId="587AC668" w14:textId="77777777" w:rsidR="00585241" w:rsidRDefault="00585241" w:rsidP="00585241">
      <w:pPr>
        <w:pStyle w:val="StandardWeb"/>
      </w:pPr>
      <w:r>
        <w:t xml:space="preserve">Also ist nun die alte Beschneidung ein Beispiel eines feinen Glaubens, dass Abraham und seine Knechte über solchem Befehl sich nicht entsetzt, sondern demselben sofort nachgekommen sind. Haben nicht gedacht: Ei, es ist ein närrisches Ding, wenn wir Alten uns beschneiden lassen, Gott wird es nicht so meinen, es muss einen anderen Verstand haben (wie die Sakramentsschänder von der Taufe und dem Abendmahl geredet haben). Was will Gott an dem närrischen Ding haben, dass man den Leib beschneiden soll? Wofür sollte doch dasselbe gut sein? Solches aber haben sie nicht gedacht; sondern sind dem Befehl nach gekommen, und beschlossen: Weil es Gott so befohlen und so haben will, es sei so närrisch es immer will, so werde ich nicht selig, ich folge denn seinem Befehl, wie er geheißen hat. Das also die Beschneidung ein feines Beispiel ist eines festen und rechtschaffenen Glaubens, welchen Abraham und seine Knechte gehabt haben; daraus wir lernen sollen, dass wir dergleichen auch tun, uns unsere Weisheit und Vernunft vom Wort Gottes nicht verführen lassen. </w:t>
      </w:r>
    </w:p>
    <w:p w14:paraId="791A6363" w14:textId="77777777" w:rsidR="00585241" w:rsidRDefault="00585241" w:rsidP="00585241">
      <w:pPr>
        <w:pStyle w:val="StandardWeb"/>
      </w:pPr>
      <w:r>
        <w:t xml:space="preserve">Dieses sei von der alten Juden Beschneidung geredet, die nicht länger stehen soll denn als das Gesetz, das ist, bis auf Christus, der es mit dem Gesetz ein Ende gemacht hat. Wie solches fein in dem angezeigt ist, dass die Kinder am achten Tag beschnitten sein mussten. Denn die Schrift hält die Ordnung dass nach sechs Tagen der Sabbat ist, und der Tag, so auf den Sabbat folgt, ist der achte Tag, da eine neue Woche anfängt. Denn unser lieber Herr Christus hat mit der Beschneidung angefangen zu erfüllen die Predigt, die von ihm gesagt war, dass er sollte sein ein Heiland und ein Licht für die Heiden, der nicht im kleinen Winkel des Judentums sein Regiment allein führen, sondern in aller Welt durch sein Evangelium regieren, uns von allen Sünden frei machen, da ist er beschnitten worden, und mit seiner Beschneidung der vorigen ein Ende gemacht hat. </w:t>
      </w:r>
    </w:p>
    <w:p w14:paraId="0463C47B" w14:textId="77777777" w:rsidR="00585241" w:rsidRDefault="00585241" w:rsidP="00585241">
      <w:pPr>
        <w:pStyle w:val="StandardWeb"/>
      </w:pPr>
      <w:r>
        <w:lastRenderedPageBreak/>
        <w:t xml:space="preserve">Ich habe aber am Anfang gesagt, wenn man von der Beschneidung Christi recht wollte reden, so müsse man ja so einen weiten Unterschied zwischen der Beschneidung Christi und der Juden machen, als zwischen Himmel und Erde. Denn hier sind die Personen ungleich, ob es wohl einerlei Werk ist. Die Beschneidung, eben wie das Gesetz, war denen gegeben, die Sünder und des ewigen Todes schuldig waren. Nun aber ist Christus ohne alle Sünde und ein Herr des Gesetzes, mit dem das Gesetz nicht zu schaffen hat; denn es hat allein mit den Sündern zu schaffen. Er aber ist kein Sünder. Dass er nach dem Gesetz eben wie nun ein ander sündig Kindlein beschnitten wird, im selben vergreift sich das Gesetz an ihm, muss deswegen seine Strafe leiden und aufhören. Wenn es Christus hätte tun wollen, so hätte er das Gesetz wohl mit Gewalt können abschaffen und aufheben; denn er ist ja ein Herr des Gesetzes, mit dem das Gesetz nicht zu schaffen hat, darum, dass er ohne alle Sünde ist. Aber er hat es nicht wollen tun mit Gewalt, sondern mit Liebe und Demut. Solches geschieht nun uns zu gut, dass wir es annehmen und uns trösten sollen. </w:t>
      </w:r>
    </w:p>
    <w:p w14:paraId="02754B60" w14:textId="77777777" w:rsidR="00585241" w:rsidRDefault="00585241" w:rsidP="00585241">
      <w:pPr>
        <w:pStyle w:val="StandardWeb"/>
      </w:pPr>
      <w:r>
        <w:t xml:space="preserve">Denn für seine Person hat es unser lieber Herr Christus nicht bedurft; ebensowenig er es für seine Person wegen bedurft hat, dass er Mensch geworden ist oder an das Kreuz sich schlagen ließ. Er tut es um unseretwillen; denn wir bedürften eines solchen Mannes, der ohne Sünde wäre, und für uns das Gesetz erfüllte und also den Zorn Gottes stillte. Wegen dieser Ursache hat er sich unter das Gesetz getan, schenkt solchen Sieg, den er am Gesetz erlangt hat, uns, dass wir sein brauchen und genießen sollen, und fortan all das Recht zum Gesetz durch ihn haben, dass er zum Gesetz hat, dass es uns nicht mehr verdammen noch fangen. Denn wer sich an Christum mit rechtem Glauben hält, der soll durch ihn von solcher Verdammnis erlöst sein. </w:t>
      </w:r>
    </w:p>
    <w:p w14:paraId="68D94730" w14:textId="77777777" w:rsidR="00585241" w:rsidRDefault="00585241" w:rsidP="00585241">
      <w:pPr>
        <w:pStyle w:val="StandardWeb"/>
      </w:pPr>
      <w:r>
        <w:t xml:space="preserve">Darum merke diesen Unterschied wohl; denn da ist alles an gelegen. Abraham musste unter das Gesetz und sich beschneiden lassen; denn er ist ein Sünder, und deswegen hat das Gesetz einen Anspruch an ihn. Christus aber ist kein Sünder, er darf deswegen nicht unter das Gesetz; dennoch tut er sich unter das Gesetz, auf das alle, die sich an ihn mit Glauben halten, durch ihn vom Fluch des Gesetzes frei und ledig sein sollen. </w:t>
      </w:r>
    </w:p>
    <w:p w14:paraId="728CE7CF" w14:textId="77777777" w:rsidR="00585241" w:rsidRDefault="00585241" w:rsidP="00585241">
      <w:pPr>
        <w:pStyle w:val="StandardWeb"/>
      </w:pPr>
      <w:r>
        <w:t xml:space="preserve">Deswegen ist das Fest der Beschneidung Christi ein sehr tröstliches Fest, da man Grund hat Gott zu loben und zu danken, dass ob wir gleich dem Gesetz durch unsere Sünden verfallen sind, dennoch solches an unserer Seelen Seligkeit uns nicht schaden, sondern wir durch Christus von dem Fluch des Gesetzes frei und ledig sein sollen, der um unseretwillen den Fluch des Gesetzes getragen und sich dem Gesetz unterworfen hat. </w:t>
      </w:r>
    </w:p>
    <w:p w14:paraId="22A5EC35" w14:textId="77777777" w:rsidR="00585241" w:rsidRDefault="00585241" w:rsidP="00585241">
      <w:pPr>
        <w:pStyle w:val="StandardWeb"/>
      </w:pPr>
      <w:r>
        <w:t xml:space="preserve">Dass es aber Not gewesen sei, dass wir von dem Gesetz los und frei werden, lehrt Paulus, 1. Korinther 7,19. „Die Beschneidung ist nichts, sondern Gottes Gebote halten.“ Das sind sehr stolze Worte, den Juden nicht lieb; denn es ist so viel gesagt: Keiner, der beschnitten ist, erfüllt Gottes Gebot oder hält das Gesetz. Was ist aber das anderes, denn, die beschnitten sind, sind nicht beschnitten; oder, dass ich es noch deutlicher sage: Durch die Beschneidung erfüllt niemand das Gesetz; niemand wird auch dadurch von Sünden frei. Denn obgleich die Juden sich beschneiden lassen haben, steht gleich wohl noch Gottes Gebot und Befehl da: „Du sollst Gott lieben von ganzem Herzen, von ganzer Seele und ganzem Gemüt.“ Da gib mir einen Menschen, der sich rühmen könne, dass er es getan habe oder tun könne. Das Gesetz spricht: „Du sollst dich nicht gelüsten lassen.“ Gibt mir einen Menschen, der sich könne rühmen, dass er es getan hat oder tun könne. In der Summe: Nimm ein Gebot vor dich, welches du willst, so musst du bekennen, dass niemand sei, der es vollkommen gehalten habe. </w:t>
      </w:r>
    </w:p>
    <w:p w14:paraId="52637868" w14:textId="77777777" w:rsidR="00585241" w:rsidRDefault="00585241" w:rsidP="00585241">
      <w:pPr>
        <w:pStyle w:val="StandardWeb"/>
      </w:pPr>
      <w:r>
        <w:t xml:space="preserve">Was gehört aber für ein Urteil auf solche Leute, die Gottes Gebot nicht halten, ob sie gleich beschnitten sind? Das zeigt Paulus an aus dem fünften Buch Mose, da also steht: „Verflucht </w:t>
      </w:r>
      <w:r>
        <w:lastRenderedPageBreak/>
        <w:t xml:space="preserve">sei jeder Mann, der nicht bleibt in alle dem, dass geschrieben stehet in diesem Buch des Gesetzes, dass er es tue.“ Schließt deswegen, dass alle die, so mit des Gesetzes Werken umgehen, sind unter dem Fluch. Ursache, sie können es nicht halten. Denn so man das Gesetz könnte halten, so hätte es nicht Not. Weil man es aber nicht halten kann, so folgt, dass das Gesetz uns verklagt, würgt, dem Teufel gibt, und in die Hölle stößt. </w:t>
      </w:r>
    </w:p>
    <w:p w14:paraId="4D0F0EBD" w14:textId="77777777" w:rsidR="00585241" w:rsidRDefault="00585241" w:rsidP="00585241">
      <w:pPr>
        <w:pStyle w:val="StandardWeb"/>
      </w:pPr>
      <w:r>
        <w:t xml:space="preserve">Darum muss man eine höhere und bessere Predigt haben, die uns mehr gebe, denn das Gesetz, welches mir nicht kann, denn dass es gebietet: Wir sollen Gott von ganzem Herzen lieben, unseren Nächsten, wie uns selbst, auch wenn er uns Leid tut und wir uns gern rächen wollten. Da wird aber nichts aus. Die Natur regt sich mit Zorn, Unwillen, Ungeduld, Hass, Leid, Hoffart. Darum ist niemand, der solche Predigt könne Folge tun. Und ob man schon so viel tut, als möglich ist, so können wir doch damit vor Gott nicht bestehen. </w:t>
      </w:r>
    </w:p>
    <w:p w14:paraId="55B54426" w14:textId="77777777" w:rsidR="00585241" w:rsidRDefault="00585241" w:rsidP="00585241">
      <w:pPr>
        <w:pStyle w:val="StandardWeb"/>
      </w:pPr>
      <w:r>
        <w:t xml:space="preserve">Dass ist nun die Ursache, dass ein Höherer und Größerer kommt, nämlich Christus, der Sohn Gottes; der ist ohne alle Sünde, lässt sich dennoch beschneiden wie andere Sünder, gibt sich also in aller Demut unter das Gesetz, dass er es gar aufhebe und uns davon freimache, die wir nicht konnten solche Last tragen, mussten deswegen unter dem Fluch und Zorn Gottes bleiben. Wie denn nicht allein unserer Erfahrung, sondern auch der Heiligen Propheten Zeugnis am Tag liegt. Denn was hätte sonst den heiligen Propheten David Not getan, da er sagt dem 19. Psalm, 13: „Wer kann merken, wie oft er fehlet? Verzeihe mir die verborgenen Fehler,“ da ich nichts von weiß; also Psalm 143,2: „gehe nicht in das Gericht mit deinem Knechte; denn vor dir ist kein lebendiger gerecht“; also, Psalm 130, 3: „so du willst, Herr, Sünde zurechnen, Herr, wer wird bestehen?“ </w:t>
      </w:r>
    </w:p>
    <w:p w14:paraId="26043754" w14:textId="77777777" w:rsidR="00585241" w:rsidRDefault="00585241" w:rsidP="00585241">
      <w:pPr>
        <w:pStyle w:val="StandardWeb"/>
      </w:pPr>
      <w:r>
        <w:t xml:space="preserve">Solche und andere mehr Sprüche zeugen genügend, dass es unmöglich ist, dass ein Mensch könne sagen, er habe dem Gesetz genug getan, und sei seiner Werke wegen dem Zorn Gottes entgangen. Weil nun das Gesetz uns dermaßen gefangen hält und lässt uns nicht vor Gott, sondern hindert viel mehr solche Zuversicht, die wir zu Gott haben sollten: so folgt, wo wir vor Gott wollen, dass wir etwas Höheres denn die Gesetzes Predigt haben müssen, nämlich die Predigt des heiligen Evangelium, in welcher unser lieber Herr Christus den Juden und uns verkündigen lässt, dass wir unserer Sünden wegen verdammt sind. Und hilft die Juden nichts, dass sie beschnitten sind; denn solche Beschneidung macht nicht von Sündern frei; wie die Propheten sagen, ob sie gleich am Leib beschnitten sind, dass doch das Herz unbeschnitten und unrein sei. Das aber entledigt uns, dass das Evangelium weiter predigt, wie unser lieber Herr Christus, welcher dem Gesetz nicht schuldig, sondern ohne Sünde war, dennoch sich unter das Gesetz gegeben und sich beschneiden lassen habe, auf das er eine Ursache zum Gesetz gewinne, und zu ihm sagen kann: Hörst du, Gesetz, du machst mich zum Knecht, so ich doch dein Herr bin; darum musst du mir wieder dienen, mein Knecht und Gefangener wieder sein. </w:t>
      </w:r>
    </w:p>
    <w:p w14:paraId="0ACB5CF9" w14:textId="77777777" w:rsidR="00585241" w:rsidRDefault="00585241" w:rsidP="00585241">
      <w:pPr>
        <w:pStyle w:val="StandardWeb"/>
      </w:pPr>
      <w:r>
        <w:t xml:space="preserve">Das Recht nun, dass unser lieber Herr Christus zum Gesetz hat seiner Person wegen, dass schenkt er mir und dir; und nimmt dem Gesetz sein Recht, dass es wider uns, als die armen Sünder, hat; spricht uns davon frei und los. Doch nicht darum, dass wir nichts tun, und leben sollen, wie wir wollen; sondern also, dass wo wir nicht getan haben, was wir sollen, solches uns vergeben und nicht zugerechnet und an unserer Seligkeit nicht schaden soll. </w:t>
      </w:r>
    </w:p>
    <w:p w14:paraId="36BA6C90" w14:textId="77777777" w:rsidR="00585241" w:rsidRDefault="00585241" w:rsidP="00585241">
      <w:pPr>
        <w:pStyle w:val="StandardWeb"/>
      </w:pPr>
      <w:r>
        <w:t xml:space="preserve">Deswegen dürfen die, so an Christus glauben, nichts von der Beschneidung. Denn sie sind nicht allein von solchen und anderen Beschwerungen des Gesetzes befreit, sondern haben Vergebung aller Sünden und Verheißung des ewigen Lebens durch Christum. Darum können sie rühmen und sagen: Das Gesetz hilft mir nicht, die Beschneidung auch nicht; das aber hilft, dass ich glaube, dass Christus beschnitten ist; denn solches ist um meinetwillen geschehen, </w:t>
      </w:r>
      <w:r>
        <w:lastRenderedPageBreak/>
        <w:t xml:space="preserve">dass ich einen Bürgen habe, der für mich die Schuld trägt, welcher Schuld mich das Gesetz, meiner Sünden wegen, überweisen kann. Darum will ich seiner Unschuld mich trösten und sprechen: Das Gesetz ist eine Zeitlang gleich wie ein Herr im Himmel gewesen; denn es hat uns Menschen vor Gott verklagt; das haben wir müssen also leiden. Uns geschah auch nicht Unrecht, weil wir die Sünden nicht leugnen konnten. Aber jetzt ist es umgekehrt, weil wir durch die Beschneidung von Christi von der Beschneidung und dem Fluch des Gesetzes erlöst sind. </w:t>
      </w:r>
    </w:p>
    <w:p w14:paraId="28E39B51" w14:textId="77777777" w:rsidR="00585241" w:rsidRDefault="00585241" w:rsidP="00585241">
      <w:pPr>
        <w:pStyle w:val="StandardWeb"/>
      </w:pPr>
      <w:r>
        <w:t xml:space="preserve">Mit meiner Beschneidung, mit meiner Liebe zu Gott und zu den Menschen, mit meinem Gehorsam ist es nicht ausgerichtet, da will ich nicht drauf hoffen, noch mich darauf verlassen. Alle meine Zuversicht aber, Trost und Trotz soll das sein, dass Christus gehorsam, unschuldig und heilig ist. Solche Zuversicht und Hoffnung wird mir nicht fehlen; denn es ist ein gewisser Trost und fester Schirm. Ehe ich den hatte, meinte ich, ich müsste dran und das Gesetz erfüllen, oder verdammt sein. Nun aber weiß ich, dass es eine unmöglich Ding ist, mir und allen Menschen, die wir solche Last nicht können tragen. Christus aber hat sie von uns auf sich genommen, sich unter das Gesetz geworfen und daselbst mit der Beschneidung angefangen, auf das er es erfüllt und nichts zurück ließe, dass Gott uns armen Sündern zum Gehorsam aufgelegt hat; solches ist mein Herz und Trost. </w:t>
      </w:r>
    </w:p>
    <w:p w14:paraId="3ECA4572" w14:textId="77777777" w:rsidR="00585241" w:rsidRDefault="00585241" w:rsidP="00585241">
      <w:pPr>
        <w:pStyle w:val="StandardWeb"/>
      </w:pPr>
      <w:r>
        <w:t xml:space="preserve">Ich soll wohl meinen alten Adam zähmen und dahin halten, dass er tue, was er soll, denn sonst wäre ich ein ungehorsames Kind. Aber es läuft über die maßen viel Ungehorsam bei mir. Wir tun viel, dass wir lassen sollten; lassen viel, dass wir tun sollten; häufig fallen wir auch noch in grobe, schreckliche Sünde. Hier es kein anderer Trost, denn dass wir fliehen unter diesen Schirm, der da heißt: „Christus hat sich unter das Gesetz getan“; und sollen uns trösten, was unserem Gehorsam mangelt, dass es Christus erfüllt habe. Denn mit uns wird es nie dahin kommen, dass wir alles tun, was wir sollen, wie Paulus sagt: „Ich habe Lust an dem Gesetz Gottes nach dem inwendigen Menschen; ich sehe aber ein anderes Gesetz in meinen Gliedern, dass da widerstrebt dem Gesetz in meinem Gemüt, und nimmt mich gefangen in der Sünden Gesetz, welches ist in meinen Gliedern.“ Das ist so viel gesagt: Ich muss tun, was das Fleisch will; aber nach dem Glauben tue ich es nicht, sondern es ist mir leid, bin nicht so gern gefangen. </w:t>
      </w:r>
    </w:p>
    <w:p w14:paraId="70D70A24" w14:textId="77777777" w:rsidR="00585241" w:rsidRDefault="00585241" w:rsidP="00585241">
      <w:pPr>
        <w:pStyle w:val="StandardWeb"/>
      </w:pPr>
      <w:r>
        <w:t xml:space="preserve">Also wird nun die christliche Gerechtigkeit ganz, dass ich mich erkenne für einen armen Sünder, der ich dem Gesetz nie genug tun kann. Aber darum verzweifle ich nicht. Denn hier sehe ich, dass mein Herr Christus sich meiner angenommen, und für mich unter das Gesetz gegeben und dem Gesetz genug getan hat. Darum folgt weiter, dass ein solches Herz sagen muss: Ei, hat das mein Gott um meinetwillen getan? Sollte ich denn nicht auch solchen gnädigen Gott lieb haben? Sollte ich mich seines Willens nicht von Herzen fleißigen und wiederum auch tun, was ihm lieb ist? Also wird man lustig und freundlich gegen Gott, und folgt die rechte Erfüllung des Gesetzes, die nicht gezwungen, sondern willig ist. Ob nun gleich solche Erfüllung, des Fleisches wegen, noch nicht ganz und unvollkommen ist, so lässt es sich Gott doch gefallen, um des Glaubens willen an Christus. Denn was noch unrein und unvollkommen daran ist, dass gehört unter den Deckel und unter den Schirm der Vergebung der Sünden. </w:t>
      </w:r>
    </w:p>
    <w:p w14:paraId="04ACFE38" w14:textId="77777777" w:rsidR="00585241" w:rsidRDefault="00585241" w:rsidP="00585241">
      <w:pPr>
        <w:pStyle w:val="StandardWeb"/>
      </w:pPr>
      <w:r>
        <w:t xml:space="preserve">Also ihr Lieben, habt jetzt von zweierlei Beschneidung gehört. Die erste hat Gott geboten, und bis auf Christus haben die Juden sich unter solche Beschneidung, eben wie unter das Gesetz, mit dem Gehorsam müssen geben. Aber damit sind sie noch nicht selig geworden. Denn niemand hat jemals dem Gesetz können genug tun. Darum, obwohl die Beschneidung da gewesen ist, so hat doch nichts desto weniger das Gesetz alle Juden verklagt und vor Gott verdammt. Dadurch aber wird man selig und heilig, dass man Christus hat, der sich unter das Gesetz gegeben und den Fluch von uns genommen hat. Die Juden nun, so solches geglaubt und ihre Seligkeit auf den verheißenen Samen gestellt haben, denen ist die äußerliche Beschneidung ein Siegel gewesen, dass sie vor Gott gerecht sind, nicht der Beschneidung, sondern des Glaubens wegen an Christus. </w:t>
      </w:r>
    </w:p>
    <w:p w14:paraId="7BA156A0" w14:textId="77777777" w:rsidR="00585241" w:rsidRDefault="00585241" w:rsidP="00585241">
      <w:pPr>
        <w:pStyle w:val="StandardWeb"/>
      </w:pPr>
      <w:r>
        <w:t xml:space="preserve">Darum ist das Fest von der Beschneidung Christi ein tröstliches Fest, an welchen wir lernen, wenn wir vor Gott kommen sollen, dass wir sagen: Herr, du hast den Juden die Beschneidung geboten; den Juden und uns allen hast du geboten, wir sollen dich von ganzem Herzen lieb haben, unseren Nächsten wie uns selbst: aber, lieber Herr, ich habe es leider nicht getan, und kann es auch nicht tun, dass ich darum nach meinem Verdienst, verloren und ewig verdammt sein müsste. Aber das ist mein Trost und Schirm, dahinter fliehe ich mich: Dein lieber Sohn Christus Jesus, mein Herr, hat sich unter das Gesetz gegeben, und sich beschneiden lassen, ein anderer Sünder, und also deinen Willen vollkommen getan; denn sonst hätte er sich nicht, wie ein anderes Kind, am achten Tage beschneiden lassen. Solches ist um meinet- und aller Sünder willen geschehen, und uns geschenkt und zu eigen gegeben. Denn seiner Person wegen hätte er es nicht bedurft. Darum nehme ich mich dieses an, und bitte dich, lieber himmlischer Vater, wollest mir um seinetwillen gnädig sein, und mich seiner Frömmigkeit und Heiligkeit genießen lassen. Das also jedermann lerne auf die Heiligkeit und Unschuld unseres lieben Herrn Christus vertrauen; so fahren wir gewiss, und wird weder Sünde noch Tod gegen uns siegen. Dass verleihe uns unser lieber Herr Christus, Amen. </w:t>
      </w:r>
    </w:p>
    <w:p w14:paraId="77851F60" w14:textId="77777777" w:rsidR="00585241" w:rsidRDefault="00585241" w:rsidP="00585241">
      <w:pPr>
        <w:pStyle w:val="berschrift1"/>
      </w:pPr>
      <w:r>
        <w:t>Nitzsch, Carl Immanuel - Die Forderung des Evangeliums, alle Sorgen auf den Herrn zu werfen.</w:t>
      </w:r>
    </w:p>
    <w:p w14:paraId="49118B67" w14:textId="77777777" w:rsidR="00585241" w:rsidRDefault="00585241" w:rsidP="00585241">
      <w:pPr>
        <w:pStyle w:val="StandardWeb"/>
      </w:pPr>
      <w:r>
        <w:t xml:space="preserve">Neujahrspredigt über 1. Petri 5, 7. </w:t>
      </w:r>
    </w:p>
    <w:p w14:paraId="411DCD0D" w14:textId="77777777" w:rsidR="00585241" w:rsidRDefault="00585241" w:rsidP="00585241">
      <w:pPr>
        <w:pStyle w:val="StandardWeb"/>
      </w:pPr>
      <w:r>
        <w:t xml:space="preserve">Der du uns bis hierher geholfen hast, hilf auch, o Herr, dass wir dir die Ehre geben! Lass es uns unvergessen sein, wir sind noch beides, deine Bürger und Pilger wie alle unsere Väter. Und da du uns wieder in ein Jahr deiner gnädigen Regierung eingeführt hast, hilf, dass wir als treue Knechte auf deine Hände sehen und deines Werkes uns getrösten. Verjünge uns den Glauben, entlade uns der Sorgen, lass uns dein Angesicht leuchten und allewege erkennen, dass du Gott bist. Amen. </w:t>
      </w:r>
    </w:p>
    <w:p w14:paraId="2F50555F" w14:textId="77777777" w:rsidR="00585241" w:rsidRDefault="00585241" w:rsidP="00585241">
      <w:pPr>
        <w:pStyle w:val="StandardWeb"/>
      </w:pPr>
      <w:r>
        <w:t xml:space="preserve">Obgleich, andächtige Brüder, sich auch heute unser irdischer Zustand nur um einen Tag verändert hat, so treten wir doch, gleich als ob wir alle unseren gemeinsamen Geburtstag feierten, im Geiste und Gedanken einen ganzen Jahresumfang, ja die Zeit selbst oder unsere Zukunft wieder an. Die Erwartung der Dinge, die da kommen sollen, ist rege; wir blicken mit größerer Anspannung um uns und vor uns hin, Sorge und Wunsch machen ihre Ansprüche geltend, Furcht oder Hoffnung nehmen oder geben der zweideutigen Freude etwas, die Zeit wieder gewonnen zu haben. So nun fangen wir das Jahr alle auf natürliche Weise an; und dabei verhalten wir uns leidend. Erst ein wahrer, tätiger, geistlicher Anfang wäre es, wenn wir den Lauf unserer Vorempfindungen zum Stillstand brächten, wenn wir das Wort Gottes auch jetzt über uns gebieten ließen, und durch die Gewissheit, die wir haben, im Glauben und Wandel der Ungewissheit zuvorkämen. </w:t>
      </w:r>
    </w:p>
    <w:p w14:paraId="37E7FBB3" w14:textId="77777777" w:rsidR="00585241" w:rsidRDefault="00585241" w:rsidP="00585241">
      <w:pPr>
        <w:pStyle w:val="StandardWeb"/>
      </w:pPr>
      <w:r>
        <w:t xml:space="preserve">Dass wir nach christlicher Zeitrechnung zählen, dass wir es ein Jahr Christi, ein Jahr des Heils oder der regierenden Gnade unseres Gottes nennen, das Jahr, das wir antreten, hat nicht nur seinen guten und gültige n Grund, es hat auch eine Bedeutung für den Glauben, es hat eine Kraft irrende Seelen zurecht zu bringen. Tritt an die Spitze der Jahrestage, die sich aufs Neue eröffnen, der Namenstag des Herren Jesu, denn diesen feiern wir heute, so treten durch seinen Namen hervorgerufen alle die Forderungen seines Evangeliums, die in Bezug auf Zeit und Wechsel an uns ergangen sind und oft tief in Vergessenheit geraten, dringend hervor. </w:t>
      </w:r>
    </w:p>
    <w:p w14:paraId="59AFC1DD" w14:textId="77777777" w:rsidR="00585241" w:rsidRDefault="00585241" w:rsidP="00585241">
      <w:pPr>
        <w:pStyle w:val="StandardWeb"/>
      </w:pPr>
      <w:r>
        <w:t xml:space="preserve">Eine solche und in ihr alle andere zu beherzigen, bereiten wir uns in stillem Gebete vor. </w:t>
      </w:r>
    </w:p>
    <w:p w14:paraId="46AD3232" w14:textId="77777777" w:rsidR="00585241" w:rsidRDefault="00585241" w:rsidP="00585241">
      <w:pPr>
        <w:pStyle w:val="StandardWeb"/>
      </w:pPr>
      <w:r>
        <w:t xml:space="preserve">Text: 1. Petri 5, 7. </w:t>
      </w:r>
    </w:p>
    <w:p w14:paraId="7D6B8C1D" w14:textId="77777777" w:rsidR="00585241" w:rsidRDefault="00585241" w:rsidP="00585241">
      <w:pPr>
        <w:pStyle w:val="StandardWeb"/>
      </w:pPr>
      <w:r>
        <w:rPr>
          <w:rStyle w:val="Fett"/>
          <w:rFonts w:eastAsiaTheme="majorEastAsia"/>
        </w:rPr>
        <w:t xml:space="preserve">„Alle eure Sorge werfet auf ihn, denn er sorget für euch.“ </w:t>
      </w:r>
    </w:p>
    <w:p w14:paraId="21EB4094" w14:textId="77777777" w:rsidR="00585241" w:rsidRDefault="00585241" w:rsidP="00585241">
      <w:pPr>
        <w:pStyle w:val="StandardWeb"/>
      </w:pPr>
      <w:r>
        <w:t xml:space="preserve">Christen, mit der Ewigkeit belehnt, hatten noch mit der Zeit und Welt zu tun. Ihre älteren Brüder, ihre Väter in dem Herrn, die Apostel, gaben ihnen Anweisungen über die rechte Art dabei zu bestehen. Eine davon, die wieder die andern in sich fasste, war diese: „Alle eure Sorge werfet auf ihn, denn er sorget für euch.“ Sie gilt bis hierher, und wir erwägen mit einander die Forderung des Evangeliums, alle Sorgen auf den Herrn zu werfen. </w:t>
      </w:r>
    </w:p>
    <w:p w14:paraId="591933F9" w14:textId="77777777" w:rsidR="00585241" w:rsidRDefault="00585241" w:rsidP="00585241">
      <w:pPr>
        <w:pStyle w:val="StandardWeb"/>
      </w:pPr>
      <w:r>
        <w:t xml:space="preserve">Unsere erste Betrachtung wird die sein, wie es geschehe, oder wie es uns möglich werde, alle unsere Sorgen auf ihn zu werfen; die andere die, warum, oder was es sagen wolle: Er sorget für euch. </w:t>
      </w:r>
    </w:p>
    <w:p w14:paraId="36EBB8DD" w14:textId="77777777" w:rsidR="00585241" w:rsidRDefault="00585241" w:rsidP="00585241">
      <w:pPr>
        <w:pStyle w:val="berschrift2"/>
      </w:pPr>
      <w:r>
        <w:t>I.</w:t>
      </w:r>
    </w:p>
    <w:p w14:paraId="0C1FD539" w14:textId="77777777" w:rsidR="00585241" w:rsidRDefault="00585241" w:rsidP="00585241">
      <w:pPr>
        <w:pStyle w:val="StandardWeb"/>
      </w:pPr>
      <w:r>
        <w:t xml:space="preserve">Sorgen sind die eigenen Gedanken, die wir uns über unsere und der Unsrigen Zukunft machen. Sie gehen aus dem Bedürfnisse hervor; sie gründen sich auf den Zusammenhang der Dinge mit ihren mutmaßlichen Folgen oder Ursachen; wir vergegenwärtigen uns in ihnen das Übel, oder wehren es von uns ab; sie beunruhigen unser Herz und nehmen einen Teil unserer Freude und Tätigkeit hinweg. Wie ist es nun möglich, wie lässt es sich ausführen, was der Apostel fordert, sie alle auf den Herren zu werfen, und so oft eine neue hervorkommt, sie wieder auf den Herrn zu werfen. </w:t>
      </w:r>
    </w:p>
    <w:p w14:paraId="3C43A481" w14:textId="77777777" w:rsidR="00585241" w:rsidRDefault="00585241" w:rsidP="00585241">
      <w:pPr>
        <w:pStyle w:val="StandardWeb"/>
      </w:pPr>
      <w:r>
        <w:t xml:space="preserve">Es scheint, als würde dieser sie nicht an sich kommen lassen, und als müssten wir eben davon selbst überführt sein. Es ist mit dem Heere der Sorgen wie mit der Menge der menschlichen Wünsche. Der Wunsch: möchte ich doch, hätte ich doch, der Wunsch in der Geburt schon ohne Kraft und Würde, oder was mehr ist, voll strafbarer Eitelkeit, wagt sich seiner Untüchtigkeit wegen kaum über die Lippe, kaum vor ein menschlich Urteil, wie müsste er vergehen, wenn er vor Gott erscheinen sollte, da er sich gar nicht in Bitte und Flehen verwandeln lässt. So nun scheint es mit unseren Sorgen auch zu sein. Denn wer will sagend dass sie ihm nicht aus des Herzens Eitelkeit und weltlichem Gelüsten, aus dem Fleische hervorgingen? Und ist dieses der Fall, sind es die Sorgen der Sünde selbst, die dich quälen und umhertreiben, die Sorgen des Geizes und der Hoffart, oder die Sorgen der sich verhehlenden Ungerechtigkeit, so lässt sich ihrer doch Gott auf keine Weise teilhaftig machen. Ja wir müssen bekennen, der gute Rat des Apostels lässt uns inne werden, dass eben bei manchem Menschen in seiner sorgenvollen Unruhe noch gar nicht zu raten und zu helfen sei. Solche Sorgen, wie wir sie jetzt beschrieben, soll wer sie hat, behalten, bis er die Sünde bekenne, die sie ihm gemacht, bis die Bekehrung zu Gott sie ihm von selbst vernichte. Und möchte er mit heuchelndem Gebet sie auszuschütten suchen, das Gewicht der Wahrheit würde sie zurückbannen in sein Herz, wie geschrieben steht: Trübsal und Angst über alle Seelen, die da Böses tun. Es waren aber Christen, denen Petrus riet. Sollte er ihnen nicht Sorgen aus wahren ungefälschten Bedürfnissen, nicht Sorgen der Gerechtigkeit zugetraut haben? Gibt es dergleichen nicht? Diese Christen sollten zwar auch unversehens schon durch das Gebot, ihre Sorgen auf den Herrn zu werfen, wenn sie es erfüllten, eben als sorgende Menschen gezüchtigt werden, sie sollten erfahren mit vieler Beschämung, wie so vieles Unnütze und Eitle von eigenen leidigen Gedanken den Ernst des Erscheinens vor dem Herren nicht vertrage. Aber blieben ihnen keine Sorgen der Unschuld und Aufrichtigkeit übrig? Veranlasst es doch die Liebe selbst, die Weisheit selbst und die Demut, dass ich Sorge trage und habe um Weib und Kind, sie zu ernähren, um das Leben, dass ich es pflege und erhalte, um den guten Namen, dass er mir zu Gebote stehe, wenn ich Zutrauen zu meinem Amte und Werke bedarf, um die Erziehung derer, die mir Gott vertraut hat, und um deren Seelen der Geist der Zeit und Welt mit dem Geiste Gottes streitet, um mein Vaterland, dass es seine Segnungen behalte, um die Kirche, die von Feinden und Freunden zu fürchten hat, um mein Herz und Leben, dass es nicht strauchle und falle. Sind dies nicht wahre Bedürfnisse? Bin ich mit ihnen nicht im Gebiete der Zeit, der Veränderung und der Gefahr? Nein, der Apostel schämte sich solcher Mitchristen nicht, die diese Sorgen hatten; er würde sich eurer schämen müssen, wenn ihr sie entweder gar nicht kanntet, oder alsbald sie in den Wind des Leichtsinns und in den Rausch der augenblicklichen Freude zergehen ließet. Behalten, sollen wir sie aber nicht; gefasst in unsre eigenen Gedanken und Ratschläge, behaftet mit unserer Blindheit und Voreiligkeit im Wünschen und Urteilen, gelegt auf unsere eigene Schulter, als Hindernisse des Dankes und Glaubens, der Tat und des Wandels ziemen sie uns nicht. Wir sollen sie auf den Herrn werfen, m. Br., und wie geschieht das? Fürs Erste freilich und aufs unmittelbarste durch Bitte und Fürbitte. Wirf dein Anliegen auf den Herrn, der wird dich versorgen und den Gerechten nicht ewig in der Unruhe lassen, befiehl dem Herrn deine Wege und hoffe auf ihn, er wirds wohl machen. Denn das ist nicht nur der Wille Gottes, dass er angerufen werde in der Zeit der Not, sondern auch, dass ihm übergeben, ausgeschüttet und anvertraut werde, was das Herz seines Kindes bewegt. Sorget nichts, heißt es. anderwärts, sondern in allen Dingen lasset eure Bitte in Gebet und Flehen mit Danksagung vor Gott kund werden. Nicht, dass er nicht es schon wüsste, aber ihr sollt es ihm kund tun, ihr sollt es ihm nicht vorenthalten, ihr sollt darin euch selbst an ihn ergeben. Und wenn ihr Unrecht tut, je größer die Liebe eines Menschen und je gerechter sein Verlangen nach eurer Mitteilung ist, ihn nicht mitwissen und mittragen zu lassen: wie viel schwereres Unrecht ist es, die Sorgen Gotte nicht übergeben im Gebet? Und wenn es Torheit ist, die Erleichterung sich nicht zu gönnen, die die Mitteilung an Menschen gewährt, wie viel schwererer Selbstbetrug, was uns drückt, dem nicht hinzugeben, der es ganz allein auf sich nimmt. </w:t>
      </w:r>
    </w:p>
    <w:p w14:paraId="0A0AB691" w14:textId="77777777" w:rsidR="00585241" w:rsidRDefault="00585241" w:rsidP="00585241">
      <w:pPr>
        <w:pStyle w:val="StandardWeb"/>
      </w:pPr>
      <w:r>
        <w:t xml:space="preserve">Tut er es etwa nicht, weichen sie nicht von euch die Sorgen des Jahres, so kann es an zweierlei liegen, bald am Glauben mehr, bald am begleitenden Tun. Denn fürs Andere wird es dadurch möglich, die Sorgen auf den Herrn zu werfen, dass wir nicht mehr denken, grübeln, ahnen, sorgen, sondern in Gottes Namen tun, was er uns heute geboten hat, und immer nur ausschließlicher dieses tun und eben dieses leiden. Gehen nicht unsere Sorgen aufs rechtmäßigste und wahrste auf Gott über, wenn wir in Recht und Pflicht Gemeinschaft mit seiner göttlichen Sache und Angelegenheit machen? Auf rechtschaffenen Fleiß und genügsame Selbstverleugnung das Haus einrichten, das heißt dem Herrn die Sache des Hauses befehlen; mit Gottesfurcht in der Liebe den Kindern vorangehen, sie in der Zucht und Vermahnung zum Herren erziehen, das heißt dem Herrn die Erziehungssorgen abtreten; jedem billigen Gesetze der Bürgerpflicht mit Gehorsam zuvorkommen, ein gelindes Herz Freunden und Feinden entgegen tragen, gern dem Weisen und Bessern nachstehen, den König ehren, die Brüder lieben, ehrerbietig sich gegen Jedermann erweisen und Gott den Herren fürchten, das heißt die Sorgen ums Vaterland los werden, das Gott schützet. Seinen Glauben bekennen, die Versammlung nicht verlassen, den Beitrag des Gebetes der Gemeinde nicht entwenden, ihren Verleumdern mit heiligem Leben den Mund stopfen, das heißt die Sache der Kirche Gott befehlen. Und will nun immer noch die Sorge um das einzelne gefährdete Gut, um das einem jeden Naheliegende nicht dem Fleiße in gutem Werk, nicht dem Gebete weichen; so liegt es ja daran, dass wir noch nicht genug auf das Eine, was Not ist, gerichtet sind. Eine große Tages- Jahres- und Lebenssorge macht alle anderen klein; sie ist es, die sich von selbst und ganz allein auf den Herrn, auf de n Mittler des ewigen Testamentes wirft; es ist die Sorge welche ruft, was soll ich tun, dass ich selig werde, welche uns überführt, dass wir auf Fürsprache leben, und zu keinem Dinge Zeit haben und uns nehmen dürfen, bis wir gerechtfertigt durch de n Glauben im Frieden einen kindlich freien Zugang haben zu Gott und zu seiner ewigen Gottesstadt. Besser als so, vollkommener als so, kommt man nicht von Sorgen los. Sie erwachen zwar immer wieder, aber kaum sind sie da, so werden sie Gelegenheiten des kindlichen Gebetes, Anlässe des freudigen Glaubens, Vereinigungen mit dem allmächtigen und allhütenden Gott. Und so geht es zu, so ist es möglich, was den Christen geheißen wird, alle Sorgen auf ihn zu werfen. </w:t>
      </w:r>
    </w:p>
    <w:p w14:paraId="580A9A03" w14:textId="77777777" w:rsidR="00585241" w:rsidRDefault="00585241" w:rsidP="00585241">
      <w:pPr>
        <w:pStyle w:val="berschrift2"/>
      </w:pPr>
      <w:r>
        <w:t>II.</w:t>
      </w:r>
    </w:p>
    <w:p w14:paraId="29C34DEB" w14:textId="77777777" w:rsidR="00585241" w:rsidRDefault="00585241" w:rsidP="00585241">
      <w:pPr>
        <w:pStyle w:val="StandardWeb"/>
      </w:pPr>
      <w:r>
        <w:t xml:space="preserve">Denn er sorgt für euch. Das ist der besonders hinzugefügte Beweggrund. </w:t>
      </w:r>
    </w:p>
    <w:p w14:paraId="4490E845" w14:textId="77777777" w:rsidR="00585241" w:rsidRDefault="00585241" w:rsidP="00585241">
      <w:pPr>
        <w:pStyle w:val="StandardWeb"/>
      </w:pPr>
      <w:r>
        <w:t xml:space="preserve">Darum soll es geschehen, weil er für euch sorgt. </w:t>
      </w:r>
    </w:p>
    <w:p w14:paraId="062B65E1" w14:textId="77777777" w:rsidR="00585241" w:rsidRDefault="00585241" w:rsidP="00585241">
      <w:pPr>
        <w:pStyle w:val="StandardWeb"/>
      </w:pPr>
      <w:r>
        <w:t xml:space="preserve">Und legen uns diese versichernden Worte nicht das Dreifache nahe: </w:t>
      </w:r>
    </w:p>
    <w:p w14:paraId="49F00ECD" w14:textId="77777777" w:rsidR="00585241" w:rsidRDefault="00585241" w:rsidP="00585241">
      <w:pPr>
        <w:pStyle w:val="StandardWeb"/>
      </w:pPr>
      <w:r>
        <w:t>1. Die Regierung des Ganzen hält ihn nicht ab für den Einzelnen und Geringsten zu sorgen;</w:t>
      </w:r>
      <w:r>
        <w:br/>
        <w:t>2. wir sorgen übel für uns, Er allezeit göttlich;</w:t>
      </w:r>
      <w:r>
        <w:br/>
        <w:t>3. selbst unsere Vergehungen sollen uns nicht hindern, dem Herrn und seiner Fürsorge das Beste zuzutrauen.</w:t>
      </w:r>
    </w:p>
    <w:p w14:paraId="1974B2CE" w14:textId="77777777" w:rsidR="00585241" w:rsidRDefault="00585241" w:rsidP="00585241">
      <w:pPr>
        <w:pStyle w:val="StandardWeb"/>
      </w:pPr>
      <w:r>
        <w:t xml:space="preserve">Ja der Herr sorget für uns. Die Demut darf rufen, was ist der Mensch, dass du sein gedenkest, und das Menschenkind, dass du dich sein annimmst, aber der Unmut soll nicht recht haben zu sagen: was bin ich gegen so große Welt. Redliche Fürsten, treten sie ihre Regierung an, so wenden sie ihre Liebe dem Ganzen zu, und möchten zu jedem Untertanen wie zu dem Volke ein Verhältnis der Treue haben. Aber sie, vermögen es nicht. Ihr Auge erreicht nicht Jeden, sie tragen nicht jedes Bedürfnis zu jeder Zeit in ihrem Herzen; die Tätigkeit, die über die allgemeinen Anordnungen hinaus das Gute derselben einem Jeden zuführen möchte, muss wider Willen ermüden. So ist es in noch viel kleineren Kreisen. So ist es aber nicht mit der göttlichen Regierung. Warum erkennen wir und glauben, dass er Gott ist, und wollen nicht erkennen, dass er die ganze und vollbewusste Liebe ist? Der den Staub des Sandes zählt und die Haare auf dem Haupt, der dir zuvorkam, dass er dich schuf und aus dem Nichtsein ins Dasein rief, sollte nicht mehr von dir wissen, als alle deine Freunde und du selbst von dir weißt? Der in unzähligen guten Worten und zarten Bildern zu seinem Volke wie zu Einem, zu Einem wie zu seinem Volke, zuredend zum Vertrauen, geredet hat, - als der Hirte, der die Schafmütter führet und die Lämmer im Busen tragt, dessen sich von der Welt her die Verlassenen trösteten, dass sein Auge ohne Schlummer hüte, der Mutterliebe zu übertreffen verheißen hat, der in dem Eingebornen sein Tun darstellte, und keinen Tag sein ließ, da er nicht von den Jüngern zu dem Volke, vom Volke zu den Jüngern sich wandte, und sie wiederum alle ließ um eines einzigen Elenden willen, der sein bedurfte? der in jedem Augenblicke die Welt so ordnet, dass sie jedes vernünftige Wesen auffordert oder veranlasst Gott zu erkennen, zu fürchten, zu lieben; der sollte nun gerade für dich nicht sorgen? Du liest: Er macht alles um sein selbst willen. Denn wem wäre er verbunden, wer könnte sein Ratgeber sein, wenn nicht sein Geist und sein ewiger Sohn? Aber sein Selbst ist in seiner Liebe, seine Ehre und Herrlichkeit ist in denen und an denen, die ihn loben, ihm danken und ihn lieben. Mögen nun auch unsere Sorgen gerade dann zu Haufen erwachen und sich regen, wenn er sich in ungewöhnlichen Führungen und geschwinden Gerichten erkennen lässt, wenn, wie es scheint, das ausgesandte Schicksal ohne Unterschied Ungerechte und Gerechte, Fromme und Gottlose trifft: so fühlen wir doch genug und erfahren es deutlich, wo zwei das Gleiche leiden ist es doch nicht gleich, Leben und Leben, Sterben und Sterben, Dulden und Dulden ist innerlich verschieden, wie gleich es äußerlich sein mag. Und so hat er wohl auch Jedem das gegeben und bereitet, was eben das eigentümlich Seine war. Wenn er Eines gedenket, gedenket er Aller; nicht freilich so, wie Jeder sein gedacht wissen wollte. </w:t>
      </w:r>
    </w:p>
    <w:p w14:paraId="2CFC44A1" w14:textId="77777777" w:rsidR="00585241" w:rsidRDefault="00585241" w:rsidP="00585241">
      <w:pPr>
        <w:pStyle w:val="StandardWeb"/>
      </w:pPr>
      <w:r>
        <w:t xml:space="preserve">Er sorgt für uns, d. h. weiter: wir sorgen Menschlich, willkürlich, fälschlich, vergeblich, Er göttlich, heilig, weise und wahrhaft. Denn wehe uns, wenn wir selbst für uns sorgen und uns selbst helfen sollten! Wohl uns, dass er uns nicht in unsere eigene Hände gibt. Vermag ich doch schon nicht zu bitten, was das Rechte wäre, da mir doch im Gebete das Auge schon klarer und der Wille schon reifer wird, wie sollten meine Sorgen, die sich fast nur mit Fleisch und Blut beraten, die rechten Sorgen sein? Selig ist der Mensch im Gefühle seiner Ohnmacht vor Gott, in unaussprechlichen Seufzern lehrt der Geist ihn bitten und der Allmächtige denket und tut für ihn. Nun wird nichts versehen, wird nichts verfehlt oder versäumt. Gott aber sorgt für uns, und wie göttlich, wenn gleich der Erfolg weder im Guten noch Schlimmen ganz unsrer menschlichen Erwartung entspricht, wie göttlich, wenn er unsere Feinde selbst dazu beauftragt, uns Gutes zu tun, während sie es übel meinen; wie göttlich, wenn er die Not selbst uns zur neuen Hilfsquelle der Erkenntnis, der Kraft und Freude macht, wenn er vor Jahrtausenden schon in die Welt gesandt hat die Lehren und Triebe seiner Barmherzigkeit, und nun heute durch sie den Helfer mir bildet und erweckt, den ich in Verlassenheit haben soll; wie göttlich, wenn er durch Worte mir hilft, da ich Werke erwartete, und doch nur Worte helfen konnten; wie göttlich, wenn er die Sünde selbst, die er zuließ, die er aber mich erkennen und bereuen ließ, mitwirken lässt zum Segen, den er über mich gesprochen hat. </w:t>
      </w:r>
    </w:p>
    <w:p w14:paraId="64E1AC61" w14:textId="77777777" w:rsidR="00585241" w:rsidRDefault="00585241" w:rsidP="00585241">
      <w:pPr>
        <w:pStyle w:val="StandardWeb"/>
      </w:pPr>
      <w:r>
        <w:t xml:space="preserve">Denn wie es einfach heißt, er sorgt für euch, werden uns unsre Vergehungen selbst keine Hinderungen, die Sorgen auf ihn zu werfen. Hat er ihnen doch schon diese Folge gegeben, dass wir sie erkennen, dass wir mit großer Beschämung der unverdienten Geduld und Langmut inne werden, die uns bis auf diesen Namenstag Jesu gespart und gewürdigt hat, noch das Gute zu sehen im Lande der Lebendigen. Der Name, der uns verbietet, als die Gerechten für uns selbst einzustehen, der verbietet uns auch unserer Ungerechtigkeit wegen auf unseren eigenen Gedanken und Sorgen zu bestehen. Das ist das Vertrauen, welches die größte Belohnung hat, dass wir ihm zutrauen, er kann uns, er will uns vergeben, uns einen neuen Geist und ein neues Herz verleihen. Fängt er so mit uns an, dass er diese Sorge in uns erweckt und diese auf sich nimmt, so liege in der Mitten Zeitliches nach seinem Wohlgefallen, was da wolle, seine Gnade wird Segen der Zucht und Erkenntnis, Licht und Friede, unser Glaube Geduld und Dank, Hoffnung und Verehrung hineinlegen, und so muss das Ende ein seliges sein. Amen. </w:t>
      </w:r>
    </w:p>
    <w:p w14:paraId="409EE18D" w14:textId="77777777" w:rsidR="00585241" w:rsidRDefault="00585241" w:rsidP="00585241">
      <w:pPr>
        <w:pStyle w:val="berschrift1"/>
      </w:pPr>
      <w:r>
        <w:t>Osiander, Johann Ernst - Predigt am Neujahrsfest</w:t>
      </w:r>
    </w:p>
    <w:p w14:paraId="2A3FAFAC" w14:textId="77777777" w:rsidR="00585241" w:rsidRDefault="00585241" w:rsidP="00585241">
      <w:pPr>
        <w:pStyle w:val="StandardWeb"/>
      </w:pPr>
      <w:r>
        <w:t xml:space="preserve">Text: Jesaja 9, 3. </w:t>
      </w:r>
    </w:p>
    <w:p w14:paraId="68431DF7" w14:textId="77777777" w:rsidR="00585241" w:rsidRDefault="00585241" w:rsidP="00585241">
      <w:pPr>
        <w:pStyle w:val="StandardWeb"/>
      </w:pPr>
      <w:r>
        <w:t xml:space="preserve">Denn uns ist ein Kind geboren, ein Sohn ist uns gegeben, welches Herrschaft ist auf seiner Schulter; und er heißt Wunderbar, Rat, Kraft, Held, Ewig-Vater, Friede-Fürst. </w:t>
      </w:r>
    </w:p>
    <w:p w14:paraId="71E18DAE" w14:textId="77777777" w:rsidR="00585241" w:rsidRDefault="00585241" w:rsidP="00585241">
      <w:pPr>
        <w:pStyle w:val="StandardWeb"/>
      </w:pPr>
      <w:r>
        <w:t>Geh' bin im Frieden, altes Jahr,</w:t>
      </w:r>
      <w:r>
        <w:br/>
        <w:t>Nimm unseren Dank für deine Milde!</w:t>
      </w:r>
      <w:r>
        <w:br/>
        <w:t>Der Herr gebot: da blieb Gefahr</w:t>
      </w:r>
      <w:r>
        <w:br/>
        <w:t>Uns fern, und Segen tränkte das Gefilde.</w:t>
      </w:r>
      <w:r>
        <w:br/>
        <w:t>Gebieter und Hirte der Deinen, wie heiß</w:t>
      </w:r>
      <w:r>
        <w:br/>
        <w:t xml:space="preserve">Strömt heut' aus den Herzen und Lippen der Preis! </w:t>
      </w:r>
    </w:p>
    <w:p w14:paraId="75053D33" w14:textId="77777777" w:rsidR="00585241" w:rsidRDefault="00585241" w:rsidP="00585241">
      <w:pPr>
        <w:pStyle w:val="StandardWeb"/>
      </w:pPr>
      <w:r>
        <w:t>Steig' freundlich nieder, neues Jahr,</w:t>
      </w:r>
      <w:r>
        <w:br/>
        <w:t>Um freundlich wieder einst zu scheiden!</w:t>
      </w:r>
      <w:r>
        <w:br/>
        <w:t>Der Herr der Zeit, der dich gebar,</w:t>
      </w:r>
      <w:r>
        <w:br/>
        <w:t>Führ' uns durch deine Freud' und Leiden!</w:t>
      </w:r>
      <w:r>
        <w:br/>
        <w:t xml:space="preserve">Bring' Friede den Müden, den Traurigen Trost, </w:t>
      </w:r>
      <w:r>
        <w:br/>
        <w:t xml:space="preserve">Den Hungrigen sel'ge, lebendige Kost! </w:t>
      </w:r>
    </w:p>
    <w:p w14:paraId="6509CA6E" w14:textId="77777777" w:rsidR="00585241" w:rsidRDefault="00585241" w:rsidP="00585241">
      <w:pPr>
        <w:pStyle w:val="StandardWeb"/>
      </w:pPr>
      <w:r>
        <w:t xml:space="preserve">So zwischen den Gefühlen heiligen Abschieds und Willkomms geteilt, von tiefem Ernst und kindlicher Freude, von Rückblick und Aussicht bewegt, lasst uns mit einander dies neue Gnadenjahr zum erstenmal hier an heiliger Stätte begrüßen, und dies neue Geschenk Ihm, der es uns gegeben, samt unseren Herzen heiligen. Mit neuem Schwung der Andacht, mit neuem Eifer der Sinnesänderung und des Glaubens, mit neuem Trieb der Liebe lasst uns in diesem neuen Abschnitt unsrer Gnadenzeit alle unsre Mitpilger und besonders uns selbst untereinander grüßen in dem Herrn, der uns bisher unsre gemeinsame Wallfahrt gefristet hat, und uns erwecken und ermuntern mit dem festlichen Zuruf: Kommt, wir wollen wieder zum Herrn! Kommt herzu, lasst uns dem Herrn frohlocken und jauchzen dem Hort unsres Heils, Ps. 95, 1. </w:t>
      </w:r>
    </w:p>
    <w:p w14:paraId="43A7D65F" w14:textId="77777777" w:rsidR="00585241" w:rsidRDefault="00585241" w:rsidP="00585241">
      <w:pPr>
        <w:pStyle w:val="StandardWeb"/>
      </w:pPr>
      <w:r>
        <w:t xml:space="preserve">Ja angebetet seist Du von uns, o ewiger, allmächtiger Gott und Vater, dessen Güte jeden Morgen neu ist, und mit erneutem Gnadenglanz über uns aufgeht am Morgen dieses neuen Jahrs. Lass Dir die Erstlinge unsrer Andacht, die wir dankend und flehend Dir heute hier mit und für einander darbringen, in Gnaden gefallen, und siehe uns mit dem Blicke Deiner Langmut und Barmherzigkeit an. Bedecke, o Sohn Gottes, unser Heiland, unserer Sünden Menge mit Deinem heiligen Verdienst, und reinige uns von allen Verschuldungen des verflossenen Jahres mit Deinem teuren Blut. Nimm uns, o Geist des Vaters und des Sohnes, sogleich von dieser ersten Stunde an in Deine fortgesetzte, heilige Leitung, und führe uns zum seligen Ziel unserer Hoffnung auf ebener Bahn. Amen. </w:t>
      </w:r>
    </w:p>
    <w:p w14:paraId="18D7D062" w14:textId="77777777" w:rsidR="00585241" w:rsidRDefault="00585241" w:rsidP="00585241">
      <w:pPr>
        <w:pStyle w:val="StandardWeb"/>
      </w:pPr>
      <w:r>
        <w:t xml:space="preserve">Wie und womit sollen wir denn heute, da sich so Vieles in unsere erwartungs- und ahnungsvollen Herzen drängt, anfangen? Nicht anders, als mit Gott, in Gottes und Jesu Namen, worauf uns der reiche Neujahrswunsch unseres Textes und das Bedürfnis unseres Herzens hinweist. Es lagen schwere und dunkle Zeiten, drohend mit Krieg und Verderben (wie jetzt die unsrige) damals über Juda, als der heilige Seher, dem der Geist Gottes die Augen geöffnet und das Dunkel der Gegenwart mit dem Licht einer großen und heiligen Zukunft erleuchtet hatte, das feste prophetische Wort unseres Textes aussprach. Willkommen sei uns dieser große Blick in die Zukunft eines neuen Gnadenjahres und Gnadenzeitraumes für sein Volk, das große, Geburt und Namen des göttlichen Retters und Königs umfassende Wort der Verheißung, womit er sein trostbedürftiges Vaterland begrüßt; - die herrlichste Neujahrsgabe und der süßeste Neujahrstrost, womit der Seher, und der Geist, in dessen Licht er schaute, auch uns, die Zeugen der steigenden Erfüllung seiner Worte begrüßt und beschenkt. Diesen Gruß, dies Geschenk wollen wir uns als unverrückbaren Leitstern und Wahlspruch glaubensvoll zueignend ins neue Jahr hineinnehmen, wollen froh und ernst in Jesu Namen der Zukunft entgegengehen, und im Geist einer christlichen Neujahrsfeier betrachten, wie wir als Christen in Christi Namen unsere Jahre antreten und anwenden sollen. </w:t>
      </w:r>
    </w:p>
    <w:p w14:paraId="2A61F939" w14:textId="77777777" w:rsidR="00585241" w:rsidRDefault="00585241" w:rsidP="00585241">
      <w:pPr>
        <w:pStyle w:val="StandardWeb"/>
      </w:pPr>
      <w:r>
        <w:t xml:space="preserve">Dass wir als Christen unsere neuen Lebensabschnitte antreten und bei ihrem Beginne schon Christo und Seiner Ehre und Sache heiligen sollen, dringt sich uns von selbst auf. Sind wir doch an Ihn, als den einigen Urheber und Mittler unserer ewigen Seligkeit gewiesen, nach Seinem Namen bei der Taufe genannt, mit Seinem Geiste gesalbt, Seinem Reiche einverleibt: zählen auch, weil im Laufe der Jahre und Jahrhunderte des Menschengeschlechts nichts Größeres und Segensvolleres, nichts in seiner Ursache und Folge Anbetungswürdigeres geschehen ist, als die Erscheinung des Sohnes Gottes im Fleisch - zählen darum auch unsere Jahre nach Christo und Christi Geburt. Unser Erstgefühl, unser erster und letzter Gedanke muss daher, wenn uns anders an unserem Christentum noch etwas gelegen ist, heute Gottes bewahrende und segnende Liebe in Christo, Christi Verdienst und heilbedeutender Name sein. Sein Name dringt sich daher auch in den frohlockenden Festaufschwung unseres Herzens: Lobe den Herrn, meine Seele, und was in mir ist, Seinen heiligen Namen, - den Namen, vor dem sich noch beugen sollen alle Kniee derer, die im Himmel und auf Erden und unter der Erde sind, den Namen, von dem unsere frommen Alten so herzlich und heilig sangen: </w:t>
      </w:r>
    </w:p>
    <w:p w14:paraId="0BA2CD56" w14:textId="77777777" w:rsidR="00585241" w:rsidRDefault="00585241" w:rsidP="00585241">
      <w:pPr>
        <w:pStyle w:val="StandardWeb"/>
      </w:pPr>
      <w:r>
        <w:t xml:space="preserve">In meines Herzens Grunde </w:t>
      </w:r>
      <w:r>
        <w:br/>
        <w:t xml:space="preserve">Dein Nam' und Kreuz allein </w:t>
      </w:r>
      <w:r>
        <w:br/>
        <w:t xml:space="preserve">Funkelt all' Zeit und Stunde, </w:t>
      </w:r>
      <w:r>
        <w:br/>
        <w:t xml:space="preserve">Drauf will ich fröhlich sein. </w:t>
      </w:r>
    </w:p>
    <w:p w14:paraId="7FAC169C" w14:textId="77777777" w:rsidR="00585241" w:rsidRDefault="00585241" w:rsidP="00585241">
      <w:pPr>
        <w:pStyle w:val="StandardWeb"/>
      </w:pPr>
      <w:r>
        <w:t xml:space="preserve">So wollen wir denn fröhlich in dem Sohne, der uns geboren und geschenkt ist, fröhlich in Seinem teuren, Huld ausströmenden Jesusnamen, unsere Jahre, - auch dieses neue - antreten als Lehr- und Pilgerjahre, als Kampf- und Friedensjahre. </w:t>
      </w:r>
    </w:p>
    <w:p w14:paraId="07EC4B9F" w14:textId="77777777" w:rsidR="00585241" w:rsidRDefault="00585241" w:rsidP="00585241">
      <w:pPr>
        <w:pStyle w:val="StandardWeb"/>
      </w:pPr>
      <w:r>
        <w:t xml:space="preserve">In allen diesen Beziehungen leuchtet uns der Name Jesu als ein segnendes Gestirn für unseren Jahresantritt, wie für den ganzen Lauf unserer Jahre. Daher erschöpft sich auch der Prophet, gleichsam verlegen, den Verheißenen nach Würde zu benennen, in einer Reihe von herrlichen, hochbedeutsamen Namen, mit denen er den göttlichen Thronerben verkündigt, Namen, die voller Wahrheit und Kraft sind, über den Schein und Schimmer, der an menschlichen Namen und Titeln oft hängt, erhaben, von denen man nicht sagen kann mit dem halbwahren Wort: Name ist Schall und Rauch. </w:t>
      </w:r>
    </w:p>
    <w:p w14:paraId="0F1DCA70" w14:textId="77777777" w:rsidR="00585241" w:rsidRDefault="00585241" w:rsidP="00585241">
      <w:pPr>
        <w:pStyle w:val="StandardWeb"/>
      </w:pPr>
      <w:r>
        <w:t xml:space="preserve">So bezeichnet uns denn Sein erster Name Ihn als unseren wunderbaren Berater und Lehrer, als unser Acht auf allen unseren Wegen, im Hinblick auf Den wir mit fröhlichem Ernst unsere Jahre als Lehrjahre ansehen und antreten wollen. </w:t>
      </w:r>
    </w:p>
    <w:p w14:paraId="04EBDC98" w14:textId="77777777" w:rsidR="00585241" w:rsidRDefault="00585241" w:rsidP="00585241">
      <w:pPr>
        <w:pStyle w:val="StandardWeb"/>
      </w:pPr>
      <w:r>
        <w:t xml:space="preserve">Die Kunst ist lang, das Leben kurz! Dies Wort alter Weisheit begegnet uns doch wohl mahnend und demütigend besonders heute, da uns die Flüchtigkeit und Wichtigkeit, der Gehalt und der Zweck unseres Lebens vor unser prüfendes Ange tritt; - ein Wort, das nicht bloß von aller menschlichen Kunst und Wissenschaft gilt, sondern noch viel mehr von der Erkenntnis und Übung des Einen Notwendigen, des Göttlichen und Ewigen, wo unser Wissen so ganz nur Stückwerk ist, wo wir nur schauen in einem dunkeln Wort, und noch im vorbereitenden Stande der Kindheit sind. Wie das Menschenleben überhaupt eine fortlaufende Schule ist, so besonders das Christenleben. Christen sind Jünger, d. h. Schüler Christi, Lehrlinge und Zöglinge Gottes. Nicht bloß ihr seid es, liebe Kinder, die ihr noch die Pflege der Schule genießt; nicht nur ihr, liebe Schüler und Zöglinge, die ihr zu besonderem Preis aufgefordert, die gnädige Fürsorge Gottes durch Aufnahme in unsere Pflanzschule erfahren habt: nein! wir sollen Alle von Gott gelehrt sein, nicht bloß Diejenigen, welche man nach besonderer menschlicher Wissenschaft und Berufsart Gottesgelehrt nennt, sondern Alle, die Seines Geistes Kinder sind. Uns Allen ruft Christus zu: kommet her zu mir! lernet von mir! Wie oft hat Er's uns auch im verflossenen Jahre zugerufen, und wie haben wir Seinem göttlichen Lehrersrufe entsprochen? Wie viel, oder vielleicht, ach! wie wenig von dem treuen Meister gelernt? Hat Er nicht alle Sonn- und Feiertage Sein göttliches Lehrbuch vor uns aufgeschlagen, und den ganzen Ratschluss Gottes zu unserer Seligkeit und die heilige Ordnung, in der wir Seines Heils teilhaftig werden sollen, durch Sein Lehramt uns verkündigen lassen? </w:t>
      </w:r>
    </w:p>
    <w:p w14:paraId="677A65A5" w14:textId="77777777" w:rsidR="00585241" w:rsidRDefault="00585241" w:rsidP="00585241">
      <w:pPr>
        <w:pStyle w:val="StandardWeb"/>
      </w:pPr>
      <w:r>
        <w:t xml:space="preserve">Hat er nicht alle Tage Sein teures Evangelium uns in die Hände gegeben und an die Herzen gelegt, wenn wir es nur auch in die Hände und zu Herzen hatten nehmen wollen? Und wie viel hat Er uns durch die Leitung unseres Lebens, wie viel durch die Zeichen der Zeit gesagt, wie viel uns warnend und drohend, aufmunternd und verheißend zu bedenken gegeben, wenn wir es bedenken wollten? Gewiss, wir sollten nicht so leer und blind und bloß von einem Lehrjahre in das andere übergehen, sondern bereichert mit Schätzen der Weisheit, die von Oben ist, nicht der irdischen, fleischlichen, teuflischen, gesegnet mit Fortschritten und Früchten der Gottseligkeit, des Glaubens, der Liebe, der Hoffnung, der Geduld. Was haben wir denn davon aufzuweisen, und werden wir, wenn unser göttlicher Meister heute uns zur Rechenschaft fordert, und eine Prüfung in uns und mit uns durch Seinen Geist anstellt, ihm wohl auf tausend nur Eines antworten können? Werden wir nicht, wie es bei Manchen unserer Schulkinder vorkommt, dass sie sich unter jedem Vorwand der Schule zu entziehen trachten, gar vieler Schulversäumnisse in der Schule der Weisheit und Gottesfurcht, gar vieler Trägheitssünden gegen unseren göttlichen Meister uns anklagen müssen? Doch lasst uns Seine Geduld für unsere Seligkeit achten! Noch lässt Er uns Zeit, zu verlernen, was wir Böses gelernt, zu lernen oder wieder zu lernen, was wir Gutes noch gar nicht gelernt, oder wieder verlernt haben in verflossenen Jahren. Ein neues Lehrjahr, ein neuer Bildungslauf beginnt; von Neuem erschallt uns Sein Ruf: lernet von mir; von Neuem öffnet Er uns die Schätze Seiner Erkenntnis und Weisheit, und tut das Lehrbuch Seiner himmlischen Gnade und Wahrheit, das Lehrbuch für alle Kinder und für alle Alten, die heilige Schrift vor unseren Augen auf, um uns weise zu machen zur Seligkeit, um uns von allen Irrtümern und Zweifeln über die ewigen Angelegenheiten unseres Verstandes und Herzens zu heilen, um uns aus Glauben in Glauben, und von einer Klarheit in die andere zu leiten, und in der Erkenntnis Gottes und unserer selbst, unseres Verderbens und unserer Erlösung, unseres Erlösers und der unendlichen Seligkeit und Herrlichkeit, zu deren Miterben Er uns aufnehmen will, uns immer fester, lebendiger, seliger zu machen. O wir wollen uns freuen, dass wir noch lernen dürfen, und wollen nicht wie leichtsinnige und widerspenstige Kinder gegen das Lernen uns sträuben; wollen uns freuen unseres göttlichen Lehrbuchs, aus welchem der göttliche Geist unseren Geist unterweist, wollen alle Tage daraus lernen, und viel treuer, als bisher, weil wir nicht wissen, wie lang wir noch Zeit dazu haben, und wollen (es ist gewiss nicht zu viel gesagt) jeden Tag, da wir kein Wort aus diesem Buche des Lebens gehört, gelesen, genützt haben, „für verloren achten. Auch aus dem Buche der Natur lasst uns lernen, und als treue und dankbare Schüler Gottes die Spuren Seiner Weisheit, Güte und Macht anbetend darin lesen. Auch aus dem lehrreichen Buch der Geschichte wird Er uns in diesem neuen Lehrjahre Vieles zu lernen geben, sowohl unseres eigenen häuslichen und christlichen Lebens, als der Geschichte der Menschheit. Durch wie manche Erfahrungen Seines Ernstes und Seiner Güte wird Er zu unserm gern schlummernden Gewissen reden, wie manche bereits eingeleitete Entwicklungen Seines Reiches fortsetzen, wie manche kleinere oder größere Plagen, leichte oder schwere Aufgaben jedem Tage beilegen, und sie alle in der Einen Hauptaufgabe, - zu wachsen in der Erkenntnis und Gnade unseres Herrn und Heilandes Jesu Christi, vereinigen! Also nur frisch hinein in die Schule der Erfahrung, die sich von Neuem uns öffnet, und auch in die tieferen Lehrstücke und Aufgaben, in deren Lösung Er, unser wunderbarer Berater und Lehrer, uns schon wird zu raten und zu helfen wissen! Nur Fleiß und Ernst angewandt, dass wir unseren Beruf und unsere Erwählung recht fest machen! Nur treu und eifrig gelernt das Eine große Lehrstück des ganzen lebendigen Christentums: Erkenntnis der Wahrheit, die da ist zur Gottseligkeit, auf Hoffnung des ewigen Lebens! </w:t>
      </w:r>
    </w:p>
    <w:p w14:paraId="5D9A4E25" w14:textId="77777777" w:rsidR="00585241" w:rsidRDefault="00585241" w:rsidP="00585241">
      <w:pPr>
        <w:pStyle w:val="StandardWeb"/>
      </w:pPr>
      <w:r>
        <w:t xml:space="preserve">Ja fröhlich in Hoffnung lasst uns die Schule der Zeit und der Bibel benutzen! Ist sie ja doch eine Vorschule der Ewigkeit, und wir können in ihr für die ewige Schule im Himmel selbst hier so Vieles vorauslernen. Unsere Lehrjahre sind - und darum haben sie soviel Ernstes und Übendes- Wanderjahre, Pilgerjahre. Als solche sollen wir sie im Namen Jesu antreten und anwenden - im Namen des uns geschenkten Sohnes, den der Prophet mit dem bedeutsamen Namen des Vaters der Ewigkeit auszeichnet. Er, der aus des Vaters Schoß, aus dem Heiligtum der Ewigkeit in die Nacht dieser Zeitlichkeit zu uns herabgestiegen, hat durch Sein Sterben und Sein Leben für uns Leben und unvergängliches Wesen an's Licht gebracht; im Hinblick auf Ihn ermuntern wir uns mit dem Bekenntnis: wir haben hienieden keine bleibende Statte, sondern die zukünftige suchen wir. </w:t>
      </w:r>
    </w:p>
    <w:p w14:paraId="03B4CE2B" w14:textId="77777777" w:rsidR="00585241" w:rsidRDefault="00585241" w:rsidP="00585241">
      <w:pPr>
        <w:pStyle w:val="StandardWeb"/>
      </w:pPr>
      <w:r>
        <w:t xml:space="preserve">Und so muss es uns dringend anliegen, nicht hier in dem Getriebe und Gewirre der Welt, ihrer Meinungen und Neigungen, ihrer Ergötzungen und Anerbietungen unser Element und unsere Heimat zu finden; sondern unsere Zeit und alles, was sich Ernstes darein fügt, für die Ewigkeit zu deuten und zu nützen, in Verleugnung der Welt und unserer selbst auf den Geist zu säen, um in der Welt des Geistes das ewige Leben zu ernten, mit unverrückter Sehnsucht und Hoffnung der Ruhe, die noch vorhanden ist dem Volke Gottes, dem Erbteil der Heiligen im Licht entgegenwandeln. Wir sind nun dem stillen, ernsten Ziele der Ewigkeit wieder der Zeit nach nähergekommen; aber sind wir's auch dem Geist und Herzen nach? Sind wir gegen Morgen oder gegen Abend gewandert, der lichten oder der finstern Seite der Ewigkeit zu? Haben wir dem Eitlen und Sichtbaren, oder dem Ewigen und Unsichtbaren unser Leben geweiht? Ein Wanderjahr ist wieder dahin! Möchte es etwas mehr als eine bloße Lustwanderung oder als eine bloß irdische Geschäftsreise, möchte es doch wirklich bei Allen eine Wanderung nach dem ewigen Heiligtum gewesen sein! Und wenn es dem nicht so war, sind wir gefesselt durch die Welt von innen und von außen, unserer hohen, ewigen Bestimmung vergessend, bis jetzt so sicher dahin gegangen: so lasst uns unsere Umkehr zu Gott, und mit ihr, Gottes Verheißung und Gnade nicht länger versäumen, uns vielmehr ausstrecken nach dem Kleinod, das uns vorhält unsere himmlische Berufung in Christo Jesu, an welchem schon so manche unserer lieben Mitpilgrime angelangt und für alle sauren Tritte ihrer Wallfahrt nach Oben, nach der ewigen Ruhe in Gott und nach ewiger Gemeinschaft mit Jesu erquickt und belohnt sind. Sie empfinden nun ganz und lauter, was wir nur in seligen, schnell entschwindenden Augenblicken vorempfinden. Wie wohl wird sichs dort nach der Arbeit ruh'n! Wie wohl wirds tun! Sie warten dort unser, mit heiliger Freude bereit, uns als Mitgenossen ihrer Seligkeit mit offenen Armen zu empfangen, wenn wir nur im Geiste mit ihnen heilig und unzertrennlich verbunden, unseren vorangegangenen Mitpilgern, die hier ein besseres Vaterland suchten, ja Dem selbst, nachpilgern, Der als der ärmste Fremdling in dieser Welt den Weg des Glaubens und der Verleugnung wandelte, um uns dort die Stätte zu bereiten. Und wie Vieles ist, das uns an dieses Ziel heute erinnert! Wie vielen unserer bekannten und unbekannten Mitpilger hat der Vater der Ewigkeit, der Herr über Leben und Tod, in diesem verhängnisreichen Jahre das Ziel ihres Wanderns gesteckt, und sie im Jammer des Kriegs, durch Plagen der Krankheit in die große Ewigkeit versammelt! Auch wir vermissen heute schmerzlich manche Seelen, die wir noch vor einem Jahre hiernieden zu den Unsrigen zählen durften. Der Herr hat sie gegeben, der Herr hat sie genommen, Sein Name sei gelobet! Gelobt und gepriesen aber auch durch ein treueres Pilgern nach Oben, durch den festen Wahlspruch im Herzen! siehe, wir gehen hinauf nach Jerusalem, die droben und unser aller Mutter ist, durch die Befolgung der heiligen Weckstimme, die uns wie von Oben herab aus dem Kreise unserer Vollendeten zuruft: richtet die müden Hände und die lästigen Kniee wieder auf! jaget nach der Heiligung, ohne welche wird Niemand, den Herrn sehen! </w:t>
      </w:r>
    </w:p>
    <w:p w14:paraId="4A55EA3D" w14:textId="77777777" w:rsidR="00585241" w:rsidRDefault="00585241" w:rsidP="00585241">
      <w:pPr>
        <w:pStyle w:val="StandardWeb"/>
      </w:pPr>
      <w:r>
        <w:t xml:space="preserve">Da wir nun aber eine mit jedem Jahre sich verstärkende Wolke von Glaubenszeugen um uns haben, so lasset uns ablegen die Sünde, die uns immerdar anklebt und uns träge macht; lasset uns mit Geduld laufen in den Kampf, der uns verordnet ist, aufsehend auf Jesum, den Anfänger und Vollender des Glaubens. Unsere Glaubenslehrjahre und Pilgerjahre sind natürlich auch heilige Kampfjahre. Als den Held, der für uns gekämpft, und bis aufs Blut uns vorgekämpft hat, mit Welt und Tod überwindender Liebe, als den Held voll Kraft, der da mächtig ist in den Schwachen, bezeichnet ihn daher die erhabene Namenreihe in unserem prophetischen Fest-Texte. </w:t>
      </w:r>
    </w:p>
    <w:p w14:paraId="5D07FCDA" w14:textId="77777777" w:rsidR="00585241" w:rsidRDefault="00585241" w:rsidP="00585241">
      <w:pPr>
        <w:pStyle w:val="StandardWeb"/>
      </w:pPr>
      <w:r>
        <w:t xml:space="preserve">Kampfjahre sind freilich auch - ohne die besondere Weihe durch Christi Geist und Namen, die Jahre der Menschheit überhaupt, besonders die gegenwärtigen Weltjahre. Welch ein wogendes, stürmendes Kampfjahr war das verflossene! Welch ein Kampf des Rechts und des Unrechts, der Ordnung und der Zügellosigkeit verwirrte und bedrohte manche Staaten, welch ein Kampf des Lichts und der Finsternis die Kirche. Wir verlassen ein Kampfjahr, reich auch an einzelnen verborgenen Kämpfen - und in ein Kampfjahr, in welchem noch immer die Geister erregt, die Gerichte des Herrn vor der Türe sind, treten wir ein; und wenn der Kampf das Gute, ja das Heilige gilt, da dürfen wir nicht gleichgültige Zuschauer bleiben. Doch wie sich auch die Kampfe der Welt mit sich selbst, und mit dem Reiche Gottes noch entwickeln mögen, kampflos bleiben können wir nicht, dürfen uns nicht zurückziehen von dem heiligen Kampf mit uns selbst und der uns immer anklebenden Sünde, von dem heiligen Glaubens- Buß- und Gebetskampf um den frohen und gewissen Besitz unseres ewigen Heils, um die völlige Reinigung unseres Herzens. </w:t>
      </w:r>
    </w:p>
    <w:p w14:paraId="167C171B" w14:textId="77777777" w:rsidR="00585241" w:rsidRDefault="00585241" w:rsidP="00585241">
      <w:pPr>
        <w:pStyle w:val="StandardWeb"/>
      </w:pPr>
      <w:r>
        <w:t xml:space="preserve">An Leidenskämpfen zu unserer Läuterung und Vollendung in Demut und Glauben wird es unser göttlicher Erzieher und Führer nicht fehlen lassen; ebenso wenig als an Seinem Geiste und an Licht und Trost Seines Wortes dazu. Dass nur wir es nicht fehlen lassen in unserem Teil an Treue, an Mut, an Beharren bis an's Ende! So sei uns denn unsere heutige Jahresweihe eine Weihe zum Kampf! so töne das heilige Kampfgebot, das an die zwölf Konfirmanden des verflossenen Jahres erging - o dass sie es möchten bewahrt haben! - auch als Wort der Kampfweihe uns entgegen: kämpfe den guten Kampf des Glaubens; ergreife das ewige Leben! O wohl uns, wenn wir den edlen Entschluss fassen, den Kampfplatz des stillen, verborgenen Glaubens, und, wo es Seine Ehre gilt, des offenen und unerschrockenen Bekenntnisses zu betreten, zu bestehen und das Feld zu behalten am bösen Tage, und also einst, wenn unser Kampfjahr vorüber ist, die Krone des Lebens zu ernten und vom Siege zu singen in den Hütten der Gerechten! Alsdann wird Friede und Freude vorhanden sein ewiglich: dann feiern wir das große Sieges- und Friedensfest droben bei dem Fürsten des Friedens. Das ist ja eben der letzte und lieblichste Name, mit dem der heilige Friedens- und Kampfbote unseres Textes den großen Gesalbten und Verheißenen Gottes verherrlicht, Friedefürst. Treten wir in Seinem Gottes- und Jesus-Namen, im Vertrauen und Aufsehen auf Ihn unsere Lebensjahre an, so werden sie uns zu Friedensjahren. Auch die Kampfjahre mit all ihren nie endenden, ja bis zum letzten Kampf steigenden Kämpfen wandeln sich in Friedensjahre um. Äußerlich freilich verspricht dieses jetzt angetretene Jahr so wenig die Gestalt eines allgemeinen Friedensjahres, als das verflossene. So schwankend und getrübt der äußere Frieden ist, so viel reiner und gewisser sei uns das höhere Gut des innern Friedens, jener selige Vorschmack von dem ewigen Frieden, der von dem Throne Gottes und von der Nähe des Erlösers über die ganze, vollendete Schar Seiner Erlösten sich ergießt; jener Friede mit Gott, der höher denn alle Vernunft, jetzt schon das selige Erbteil eines durch den Glauben gerechtfertigten und begnadigten Herzens ist, und so in allen Anfechtungen von innen und in allen Kämpfen von außen, selbst noch im letzten Todeskampfe, mit Wonne des ewigen Lebens erquickt. Dieser Friede pflanzt mit dem beseligenden Hochgefühle der Kindschaft Gottes zugleich das selige Gefühl der Verbrüderung mit allen Kindern Gottes, mit allen, die den Herrn anrufen und Seinen Fußstapfen nachfolgen. O dass wir doch einmal ein solches Friedens- und Gnadenjahr erleben möchten; - ein Jahr, denkwürdig in der Geschichte unseres Lebens, und entscheidend für unser ewiges Heil durch den unverbrüchlich abgeschlossenen Frieden mit Gott, durch den ewigen Bund mit unserem göttlichen Friedensfürsten! Und zu einem solchen Friedens- und Gnadenjahr ist uns dies neue bestimmt! Im Frieden mit Gott durch den Glauben an Jesum Christum lasst uns den Frieden unserer Herzen auch nach Außen verbreiten, so viel an uns ist, Friede halten mit Jedermann, in heiliger Sanftmut und Demut dem sanften Joch und Friedensstabe Christi, uns unterwerfen, und Seinem Friedensreiche, das bis jetzt noch ein Kreuzreich und eine streitende Kirche ist, den Weg bahnen! - Darum, </w:t>
      </w:r>
    </w:p>
    <w:p w14:paraId="318F2D78" w14:textId="77777777" w:rsidR="00585241" w:rsidRDefault="00585241" w:rsidP="00585241">
      <w:pPr>
        <w:pStyle w:val="StandardWeb"/>
      </w:pPr>
      <w:r>
        <w:t xml:space="preserve">Den leichten Seelen ernsten Sinn, </w:t>
      </w:r>
      <w:r>
        <w:br/>
        <w:t xml:space="preserve">Die Zeitverprassung schnell zu enden, </w:t>
      </w:r>
      <w:r>
        <w:br/>
        <w:t xml:space="preserve">Zum Einigen, was Noch ist, hin </w:t>
      </w:r>
      <w:r>
        <w:br/>
        <w:t xml:space="preserve">Sich mit entschloss‘nem Mut zu wenden, </w:t>
      </w:r>
      <w:r>
        <w:br/>
        <w:t>Belebe, Erhebe</w:t>
      </w:r>
      <w:r>
        <w:br/>
        <w:t>Hoch über den Tand</w:t>
      </w:r>
      <w:r>
        <w:br/>
        <w:t xml:space="preserve">Der Erde die Herzen zum ewigen Land! - </w:t>
      </w:r>
    </w:p>
    <w:p w14:paraId="5CD01315" w14:textId="77777777" w:rsidR="00585241" w:rsidRDefault="00585241" w:rsidP="00585241">
      <w:pPr>
        <w:pStyle w:val="StandardWeb"/>
      </w:pPr>
      <w:r>
        <w:t xml:space="preserve">So gehe denn Himmelan unser Wandel! Dankend werden wir dann - mag dieses oder ein folgendes Jahr das letzte unserer Wallfahrt zu den Hütten des Friedens sein - segnend und gesegnet, wie jener fromme Seher des Heilandes, hinscheiden, und noch im Scheiden zeugen können: Herr, nun lässt Du Deinen Diener im Frieden fahren; denn die Augen des Glaubens haben Deinen Heiland gesehen! Amen. </w:t>
      </w:r>
    </w:p>
    <w:p w14:paraId="3578F933" w14:textId="77777777" w:rsidR="00585241" w:rsidRDefault="00585241" w:rsidP="00585241">
      <w:pPr>
        <w:pStyle w:val="berschrift1"/>
      </w:pPr>
      <w:r>
        <w:t>Palmer, Christian David Friedrich - Predigt am Neujahrsfeste</w:t>
      </w:r>
    </w:p>
    <w:p w14:paraId="7CFCFAEE" w14:textId="77777777" w:rsidR="00585241" w:rsidRDefault="00585241" w:rsidP="00585241">
      <w:pPr>
        <w:pStyle w:val="StandardWeb"/>
      </w:pPr>
      <w:r>
        <w:rPr>
          <w:rStyle w:val="Hervorhebung"/>
          <w:rFonts w:eastAsiaTheme="majorEastAsia"/>
        </w:rPr>
        <w:t>von Diaconus Palmer in Marbach.</w:t>
      </w:r>
      <w:r>
        <w:t xml:space="preserve"> </w:t>
      </w:r>
    </w:p>
    <w:p w14:paraId="103381C3" w14:textId="77777777" w:rsidR="00585241" w:rsidRDefault="00585241" w:rsidP="00585241">
      <w:pPr>
        <w:pStyle w:val="StandardWeb"/>
      </w:pPr>
      <w:r>
        <w:t xml:space="preserve">Ein neuangetretenes Jahr ist wie ein neugeborenes Kind. Vater und Mutter mögen dem jungen, mit Wonne bewillkommten Erdengaste noch so aufmerksam in das frische, zarte Angesicht schauen, das können sie doch aus demselben nicht herauslesen, was aus dem Kindlein werden will, ob sein Lebenspfad ein langer oder kurzer, ein freuden- oder schmerzenvoller sein werde. Derjenige Sohn, welcher als Jüngling und Mann seines Vaters Stolz und Ehre ist, hat als Säugling kein anderes Aussehen gehabt, noch sich anders gebärdet, als der, auf dessen innerem oder äußerem Leben, solang es dauert, ein Druck lastet. So tritt auch in die große Kette der Zeiten ein Jahr ein, wie das andere; wenn die Glocke vom Turm herab die Mitternachtsstunde verkündet, so wirst du vergebens lauschen, aus ihrem ernsten Klange zu erhorchen, was wohl das alte Jahr dem neuen aus den Weg mitgebe, Segen oder Fluch; kein Zeichen wird dir gegeben, woraus du die Zukunft dir deuten könntest; der neue, schweigsame Ankömmling, ob ihn die Welt auch mit lautem Jubel begrüßt, und ob er auch zum Worte kommen könnte vor ihrem Lärm, lässt sich dennoch keines der Geheimnisse ablocken, die er in seinem Schoße trägt. - Aber was tun christliche Eltern, damit sie eine Gewähr und Bürgschaft dafür erlangen, dass das Kind stets in der Gnadenhand dessen bleibe, der, ob er ihm auch Not und Drangsal nicht ersparen will, es dennoch als ein guter Hirte auf ebener Bahn leiten kann? Sie bringen es zur Taufe. Gleichermaßen bringen auch wir das neue Jahr an seinem ersten Morgen zu seiner Taufe, denn wir heiligen es im Hause Gottes durch Gebet und Wort Gottes; seinen ersten Tag machen wir zu einem Festtag, auf dass es, wiewohl auf Erden geboren, doch eine bleibende Weihe vom Himmel her empfange. - Wie aber ferner die Taufe eines Kindes das Bad seiner Wiedergeburt ist, wodurch der natürlich geborene Mensch ein neuer, geistlicher Mensch wird: so würden wir fürwahr keine Ursache haben, den ersten Tag eines neuen Jahres in versammelter Gemeinde so festlich zu begehen, hätten wir dabei nichts Wichtigeres zu bedenken, als dass von heute an eine neue Jahreszahl zu schreiben und ein neuer Kalender an die Wand zu hängen sei: sondern das ist die Meinung, dass es eine wahrhaft Neue Zeit werden solle, darin es heiße: „das Alte ist vergangen, siehe es ist alles neu geworden“ (2 Kor. 5, 17.). Mit diesem Neuwerden ist es aber nicht so gemeint, als ob heute durch all unser Denken, Reden und Tun gleichsam ein Schnitt gemacht werden müsste, und von allem Bisherigen fernerhin keine Spur mehr bei uns zu finden sein dürfte. Denn nicht alles, was wir bisher erfahren, in Besitz gehabt, geredet und getan haben, ist alt, und nicht alles, was von nun an etwa geschehen könnte, ohne dass es jemals früher geschehen wäre, ist neu. Sondern alt ist Alles, was dem natürlichen, durch Sünde verderbten Leben angehört; neu aber, und immer neu ist Christus und Sein Heil; soll also eine wahrhaft neue Zeit beginnen, so muss gerade Er derselbe bleiben, und nur daran liegt's, dass er uns neu werde und bleibe. So schließen wir denn Alles, was dieser Tag uns an das Herz legt, in das Eine ein: dass Euch jetzt und immerdar Christus neu werde. </w:t>
      </w:r>
    </w:p>
    <w:p w14:paraId="2305CEB6" w14:textId="77777777" w:rsidR="00585241" w:rsidRDefault="00585241" w:rsidP="00585241">
      <w:pPr>
        <w:pStyle w:val="StandardWeb"/>
      </w:pPr>
      <w:r>
        <w:t xml:space="preserve">Dies mögt Ihr denn als meinen Wunsch in Liebe hinnehmen. Es kann aber von der Kanzel herab der Gemeinde kein Wunsch dargebracht werden, der nicht entweder eine Ermahnung, oder eine Verheißung, oder, noch besser. Beides zugleich wäre. Nun aber, wenn ich Euch demgemäß ermahne, dass Ihr Euch Christum immer neu werden lasset, so sage ich damit nichts Anderes, als: ich ermahne Euch, dass Ihr niemals aufhöret, Euch Christi bedürftig zu fühlen. </w:t>
      </w:r>
    </w:p>
    <w:p w14:paraId="30D7F0CA" w14:textId="77777777" w:rsidR="00585241" w:rsidRDefault="00585241" w:rsidP="00585241">
      <w:pPr>
        <w:pStyle w:val="StandardWeb"/>
      </w:pPr>
      <w:r>
        <w:t xml:space="preserve">Ihr wisset es ja selbst, dass Einem nur dasjenige täglich neu ist, dessen man täglich bedarf; diese Bedürftigkeit aber werdet Ihr erkennen, wenn. Ihr die Namen betrachtet, die unsere Abendlektion dem Erlöser beilegt: Wunderbar, Rat, Kraft, Held, Ewigvater, Friedefürst. Heißet er also, so ist er der Rechte, den wir brauchen. Allein wenn wir seiner auch bedürfen, sind wir mich dessen gewiss, dass er unseren Bedürfnisse willig entgegenkomme? Ja; denn auf der tatsächlichen Wahrheit, dass Er, ein Kind, uns geboren; dass Er, der Sohn, uns gegeben ist, und dass seine Herrschaft ist auf seiner Schulter, ruhet die Verheißung, die als ein Zweites Euch gegeben wird: </w:t>
      </w:r>
    </w:p>
    <w:p w14:paraId="673D3299" w14:textId="77777777" w:rsidR="00585241" w:rsidRDefault="00585241" w:rsidP="00585241">
      <w:pPr>
        <w:pStyle w:val="StandardWeb"/>
      </w:pPr>
      <w:r>
        <w:t xml:space="preserve">dass Christus niemals aufhören werde, Euch das zu sein, was Ihr bedürfet. </w:t>
      </w:r>
    </w:p>
    <w:p w14:paraId="31CB00C8" w14:textId="77777777" w:rsidR="00585241" w:rsidRDefault="00585241" w:rsidP="00585241">
      <w:pPr>
        <w:pStyle w:val="StandardWeb"/>
      </w:pPr>
      <w:r>
        <w:t>Herr! gib an Deinem kostbaren Heil</w:t>
      </w:r>
      <w:r>
        <w:br/>
        <w:t xml:space="preserve">Uns alle Tage vollkommenen Teil, </w:t>
      </w:r>
      <w:r>
        <w:br/>
        <w:t xml:space="preserve">Und lass unsre Seele sich immer schicken </w:t>
      </w:r>
      <w:r>
        <w:br/>
        <w:t xml:space="preserve">Aus Not und Liebe nach Dir zu blicken </w:t>
      </w:r>
      <w:r>
        <w:br/>
        <w:t xml:space="preserve">Ohn' Unterlass. </w:t>
      </w:r>
    </w:p>
    <w:p w14:paraId="53E9D365" w14:textId="77777777" w:rsidR="00585241" w:rsidRDefault="00585241" w:rsidP="00585241">
      <w:pPr>
        <w:pStyle w:val="StandardWeb"/>
      </w:pPr>
      <w:r>
        <w:t xml:space="preserve">Und wenn wir weinen, so tröst' uns bald </w:t>
      </w:r>
      <w:r>
        <w:br/>
        <w:t xml:space="preserve">Mit Deiner Friedens- und Siegesgestalt; </w:t>
      </w:r>
      <w:r>
        <w:br/>
        <w:t xml:space="preserve">Lass Dein Bild uns immer vor Augen schweben, </w:t>
      </w:r>
      <w:r>
        <w:br/>
        <w:t xml:space="preserve">Und Dein wahrhaftiges In-uns-leben </w:t>
      </w:r>
      <w:r>
        <w:br/>
        <w:t xml:space="preserve">Zu sehen sein. </w:t>
      </w:r>
    </w:p>
    <w:p w14:paraId="4C5FA242" w14:textId="77777777" w:rsidR="00585241" w:rsidRDefault="00585241" w:rsidP="00585241">
      <w:pPr>
        <w:pStyle w:val="StandardWeb"/>
      </w:pPr>
      <w:r>
        <w:t>So werden wir bis in Himmel hinein</w:t>
      </w:r>
      <w:r>
        <w:br/>
        <w:t>In Dir vergnügt, wie die Kinder sein.</w:t>
      </w:r>
      <w:r>
        <w:br/>
        <w:t xml:space="preserve">Muss man gleich die Wangen noch manchmal netzen, </w:t>
      </w:r>
      <w:r>
        <w:br/>
        <w:t>Wenn sich das Herz nur an Dir ergötzen</w:t>
      </w:r>
      <w:r>
        <w:br/>
        <w:t xml:space="preserve">Und stillen kann! </w:t>
      </w:r>
    </w:p>
    <w:p w14:paraId="0BE08C48" w14:textId="77777777" w:rsidR="00585241" w:rsidRDefault="00585241" w:rsidP="00585241">
      <w:pPr>
        <w:pStyle w:val="StandardWeb"/>
      </w:pPr>
      <w:r>
        <w:t xml:space="preserve">Du reichst uns Deine durchgrabne Hand, </w:t>
      </w:r>
      <w:r>
        <w:br/>
        <w:t xml:space="preserve">Die so viel Treue an uns gewandt, </w:t>
      </w:r>
      <w:r>
        <w:br/>
        <w:t xml:space="preserve">Dass wir beim Gedächtnis beschämt dastehen, </w:t>
      </w:r>
      <w:r>
        <w:br/>
        <w:t xml:space="preserve">Und unser Auge muss übergehen </w:t>
      </w:r>
      <w:r>
        <w:br/>
        <w:t xml:space="preserve">Von Lob und Dank. </w:t>
      </w:r>
    </w:p>
    <w:p w14:paraId="40725284" w14:textId="77777777" w:rsidR="00585241" w:rsidRDefault="00585241" w:rsidP="00585241">
      <w:pPr>
        <w:pStyle w:val="StandardWeb"/>
      </w:pPr>
      <w:r>
        <w:t xml:space="preserve">Amen. </w:t>
      </w:r>
    </w:p>
    <w:p w14:paraId="7CD459CE" w14:textId="77777777" w:rsidR="00585241" w:rsidRDefault="00585241" w:rsidP="00585241">
      <w:pPr>
        <w:pStyle w:val="berschrift2"/>
      </w:pPr>
      <w:r>
        <w:t>I.</w:t>
      </w:r>
    </w:p>
    <w:p w14:paraId="79863B74" w14:textId="77777777" w:rsidR="00585241" w:rsidRDefault="00585241" w:rsidP="00585241">
      <w:pPr>
        <w:pStyle w:val="StandardWeb"/>
      </w:pPr>
      <w:r>
        <w:t xml:space="preserve">Merkwürdig ist es, liebe Freunde, dass unser Text unter den Namen des Sohnes Gottes, in welchen wir das erkennen sollen, was wir bedürfen, gerade einen solchen voranstellt, der am wenigsten etwas uns Unentbehrliches auszudrücken scheint. Wunderbar, so heißt dieser Name. Wunderbar, wozu das? Wunderbar zu sein, Wunderbares zu leisten, dessen hat, wie man etwa denken mag, Jesus selbst, für Seine Person und Seine Zwecke vielleicht bedurft, um nämlich Sich vor den Menschen, wenigstens vor dem rohen, wundersüchtigen Judenvolke zu beglaubigen. Allein die Menschheit hat ja längst die Kinderschuhe vertreten; an jedem Jahresende gibt es wieder Riesenschritte anzustaunen, die der menschliche Verstand binnen Jahresfrist getan hat; und so hätte der Erlöser in unseren Tagen keiner Wunderkraft mehr bedurft, um Seine Pläne zur Ausführung zu bringen; das Wunderbare wäre, so meint man, zu unsrer Zeit gar nicht mehr am rechten Platze. Noch viel weniger aber, als Er selbst, seien wir des Wunderbaren bedürftig. Es ist ja, sagt man, Alles um uns her gar hübsch eingerichtet; die Welt geht ganz ordentlich ihres Weges; und wenn auch ein Volk oder ein einzelnes Menschenkind dann und wann etwas ungeschickt oder boshaft in den Lauf der Dinge eingreift, so bedarf man darum noch keineswegs des Wunderbaren; man hat uns ja längst belehrt, wie wir uns auf einen höheren Standpunkt stellen können, von wo aus zu erkennen ist, dass sich alle Unebenheiten des Einzelnen im Allgemeinen ausgleichen. Nein, wir sind der Wunder nicht mehr benötigt; es geht ohne dieselben ganz leidlich in der Welt zu. </w:t>
      </w:r>
    </w:p>
    <w:p w14:paraId="2DA3C8A7" w14:textId="77777777" w:rsidR="00585241" w:rsidRDefault="00585241" w:rsidP="00585241">
      <w:pPr>
        <w:pStyle w:val="StandardWeb"/>
      </w:pPr>
      <w:r>
        <w:t xml:space="preserve">Wie doch die Menschen sich so genügsam, so zufrieden stellen können! Ist das nicht selbst ein Wunder? Sonst lernen wir sie wahrlich nicht eben, vorzugsweise von dieser tugendhaften Seite kennen; über was klagt man denn mehr in Rede und Schrift, als darüber, dass Alles so ist, wie es ist? Alles hätten unsre Wortführer gerne anders; die Fürsten sollten anders regieren, die Völker viel selbständiger sich entwickeln; Wissenschaft und Kunst, Volks- und Jugendbildung, Handel und Landwirtschaft einen viel kräftigeren Aufschwung nehmen. Wir wollen mm den Fall setzen, es würde eines schönen Morgens allen diesen Beschwerden ihre Erledigung, allen möglichen Wünschen ihre Erfüllung angekündigt: wären wohl die Wünschenden für immer zufrieden gestellt? O glaubet das nicht! Auch der möglichst vollkommene Weltzustand würde die Unzufriedenheit, das Klagen und Wünschen nicht aufheben; wir brauchen eben keine Prophetengabe zu besitzen, um weissagen zu können, dass das fortgehen wird, so lange die Welt steht. Diese Unzufriedenheit aber, wenn wir, erleuchtet durch das göttliche Wort, ihr tiefer auf den Grund blicken, ist sie nicht ein klarer Beweis, dass, wenn die Menschheit zum Frieden, zur vollen Genüge gelangen soll, hierzu Etwas nötig ist, das über der Welt steht? dass also die Menschheit eines Wunderbaren bedürftig ist? Nur darum findet sie, es mögen die Weltzustände eine noch so hohe Entwicklungsstufe erreichen, doch in denselben keine Ruhe, keinen Frieden, weil es eben Weltzustände sind, durch und durch von der Weltsünde angesteckt und verderbt; mag man daran ausbessern und künsteln, so viel man will, der Grundfehler, die Sünde, wird dadurch nicht gehoben; die Welt bleibt mit all' ihrer Bildung eben Welt. Nur was über ihr steht, was heilig und ewig ist, vermag dem Sehnen des Geistes Genüge zu leisten; das aber, was über der Welt steht, ist ein Wunderbares. </w:t>
      </w:r>
    </w:p>
    <w:p w14:paraId="7F557DB7" w14:textId="77777777" w:rsidR="00585241" w:rsidRDefault="00585241" w:rsidP="00585241">
      <w:pPr>
        <w:pStyle w:val="StandardWeb"/>
      </w:pPr>
      <w:r>
        <w:t xml:space="preserve">Wir aber, lieben Freunde! die wir von vorn herein die Welt als Welt kennen, haben nicht einmal nötig, erst auf diesem weiten Umwege zu jener Erkenntnis zu kommen. Wir blicken hinein in die Tiefe des eigenen Innern, und hören auf die schmerzliche Stimme, die da ruft: „O ich elender Mensch, wer wird mich erlösen von dem Leibe dieses Todes?“ Wir schauen auch hin auf die vergeblichen Versuche der Menschen, sich selbst zu erlösen, sich zu versöhnen mit Gott durch Opfer und Fasten, durch Büßung und eigene Gerechtigkeit; und durch dies Alles wird es uns klar: so nicht ein Wunder geschieht, so ist uns nicht zu helfen. Doch es ist uns geholfen, das Wunder ist geschehen; denn Gott war in Christo und versöhnte die Welt mit ihm selber. Ja, wir wissen es aus eigener, seliger Erfahrung, dass an uns selbst das Wunderbare geschehen ist; denn uns, die wir tot waren in Sünden, hat Gott samt Christo auferwecket und lebendig gemacht, und hat uns samt Christo ins himmlische Wesen versetzet (Eph. 2, 5. 6). Einmal ist das Wunder der Wiedergeburt des Menschengeschlechtes durch die Menschwerdung, den Tod und die Auferstehung Christi geschehen; aber nicht so, dass wir nun fernerhin dessen, durch welchen und in welchem es geschah, nicht mehr bedurften. Wie das leibliche Leben sein Element haben muss, worin es bestehen kann, so bedarf das geistliche Leben fortwährend der Gemeinschaft dessen, samt dem wir ins himmlische Wesen versetzt worden sind; denn nicht einzelne Tatsachen nur, sondern Er selbst ist das Wunderbare, in welchem wir allein finden, was uns gebricht; Er selbst ist die wunderbare Speise, die uns fortwährend gereicht werden muss, wenn wir nicht verderben sollen; Er selbst ist jenes wunderbare Licht, zu dem wir berufen sind (l. Petr. 2, 9.) und das, wie das Sonnenlicht, täglich neu über uns aufgehen muss, wenn wir nicht immer wieder in die alte Finsternis zurücksinken sollen. - Und endlich, was sollen wir sagen von dem Ziele, auf das eines Christen Hoffnung gerichtet ist? Der, welcher uns durchhelfen soll durch die Schauernacht des Todes, welcher die matte, geängstigte Seele erretten soll in ihrer tiefsten Not, der die müden Glieder zu neuem, verklärtem Leben erwecken soll, muss Er nicht ein Wunderbarer sein? Der, welcher wiederkommen soll in den Wolken des Himmels, um das Alte zu vernichten und einen neuen Himmel und eine neue Erde zu schaffen, ein Kanaan aufzutun für die, welche nach der herrlichen Freiheit der Kinder Gottes sich sehnen, muss Er nicht ein Wunderbarer sein? Muss der, welcher alle Not und alle Ärgernisse, ja selbst den letzten Feind, den Tod, aufheben soll, nicht derselbe sein, der da auferstanden ist, ein Erstling derer, die da schlafen, und der schon in den Tagen Seines Fleisches durch Taten göttlicher Wundermacht an denen, die unter den Leiden der alten Welt seufzten, Seinen künftigen Beruf, eine neue, selige Welt zu schaffen, an den Tag gelegt hat? So sehet denn, wie sehr Ihr im Leben und Sterben dessen benötigt seid, der da heißt: Wunderbar! </w:t>
      </w:r>
    </w:p>
    <w:p w14:paraId="0DC4C786" w14:textId="77777777" w:rsidR="00585241" w:rsidRDefault="00585241" w:rsidP="00585241">
      <w:pPr>
        <w:pStyle w:val="StandardWeb"/>
      </w:pPr>
      <w:r>
        <w:t xml:space="preserve">Neben diesem hohen und volltönenden Namen steht gar bescheiden und anspruchslos ein zweiter: Er heißt Rat. - Rat erteilen, das kann auch der Mensch dem Menschen; war's dazu erst nötig, dass ein Gottessohn den Himmel zerriss und herabfuhr (Jes. 64,1.) auf Erden? „Ach dass Hilfe, Hilfe käme aus Zion, und der Herr Sein gefangen Volk erlöste!“ so lautet der Ruf der Sehnsucht; Hilfe will die Menschheit; geraten haben ihr Viele, aber helfen konnten sie ihr nicht! Wohl, lieben Freunde, Rat ohne Hilfe hätte uns nicht erretten können; aber die wunderbarste Hilfe ohne Rat wäre wiederum nur ein halbes Werk. Sehen wir näher zu. Ihr wisset, dass die Schrift von einem neuen Gebote redet, das der Herr gegeben habe. Nicht so, dass wir abermals durch Werke des Gesetzes uns die Seligkeit erst erwerben müssten; wonach der Unterschied zwischen dem alten und neuen Bunde nur darin bestünde, dass wir im neuen den heiligen Berg (Ps. 15, 1.), nur an einer etwas weniger steilen Seite zu erklimmen hätten, als im alten, der Berg selbst aber derselbe bliebe und seine Höhe dieselbe. Sondern dieses ist das neutestamentliche Gebot: dass wir sollen den Herrn Jesum Christ annehmen, welches geschieht durch den Glauben, und dass wir Ihn sollen behalten, Seine Gemeinschaft bewahren, welches geschieht durch die Liebe. Dieses Gebot aber hat das Eigentümliche, dass es nicht mit Zwang und Strafdrohung dem Menschen aufgelegt wird, sondern dass es mild und freundlich ihm den Weg weiset, der zum Leben führt, ihm selbst die Einsicht zutrauend (vgl. Joh. 15, 15.), dass er so allein das rechte Ziel erlange, und dem eigenen, durch Gottes Kraft neugeborenen und in Gott freien Willen die Befolgung überlassend. Ein solches Gebot aber und von dieser Seite angesehen, ist es nicht vielmehr ein Rat, als ein Gebot? Weiter aber ist dieser Rat nicht, wie das alttestamentliche Gebot, in tausenderlei auseinanderfallende, obwohl durch Eine große Kreislinie umspannte Einzelheiten zerteilt, welche allesamt auch nur im Gedächtnisse zu behalten, den Menschen Mühe und Anstrengung kostet; sondern er ist nur Einer, dass wir, wie gesagt, Christi teilhaftig werden und bleiben durch Glauben und Liebe. Gleichwohl ist das wirkliche, tägliche Leben auf Erden, in welchem und an welchem jenes Gebot zum Vollzuge kommen soll, tausendfach gespalten in allerlei Verhältnisse und Vorkommenheiten; und wie nun in jedem einzelnen Fall, in jedem einzelnen Verhältnis jener Eine Rat zu befolgen sei, wie sich jenes Eine und Allgemeine immer und jedesmal zum Einzelnen verhalte und auf dasselbe anzuwenden sei, - dessen gewiss zu werden, bedürfen wir jener christlichen Weisheit, ohne deren Besitz wir jeden Augenblick in Gefahr gerieten, zu verlieren, was wir durch Gottes Gnade erhalten haben, weil wir nicht im Stande wären, zu prüfen und zu erkennen, welches da sei der gute, der wohlgefällige und der vollkommene Gotteswille (Röm. 12, 2.). Von der rechten Weisheit schreibt Jacobus (3, 17.), dass sie „ihr sagen lasse;“ um sich aber sagen lassen zu können, muss einer da sein, der ihr sagt, was sich gebühre zu tun: das aber vermag nur der zu tun, der uns von Gott gemacht ist zur Weisheit (l. Kor. 1, 30.); der allein, der die Bahn gebrochen hat, kann uns auch auf jede mögliche Abweichung, auf jede Krümmung so aufmerksam machen, dass wir an Seiner Hand lernen, gewisse Tritte zu tun mit unseren Füßen (Hebr. 12, 13.). So bedürfen wir dessen, der da Wunderbar heißt, fortwährend auch als dessen, der unser Rat sein muss. - O dass nicht, noch immerfort auf den Lebenswegen derer, die sich doch Christen nennen, und Den kennen sollten, ohne den wir nichts tun können, die harte Rede des Apostels eine so vielfältige Bestätigung fände: „da sie sich für weise hielten, sind sie zu Narren geworden!“ (Röm. 1, 22.) </w:t>
      </w:r>
    </w:p>
    <w:p w14:paraId="512724D6" w14:textId="77777777" w:rsidR="00585241" w:rsidRDefault="00585241" w:rsidP="00585241">
      <w:pPr>
        <w:pStyle w:val="StandardWeb"/>
      </w:pPr>
      <w:r>
        <w:t xml:space="preserve">Kraft heißt Er ferner. „Denen, die berufen sind,“ sagt Paulus (1. Kor. 1, 24.), „predigen wir Christum, göttliche Kraft und göttliche Weisheit.“ Das ist ein Trost für das arme Menschenkind, das da weiß, dass es nicht tüchtig ist von ihm selber, etwas zu denken, als von ihm selber (2. Kor. 3, 5.), sondern, wenn es etwas leisten will, nur von oben dazu tüchtig gemacht werden kann; ein Trost ist es, zu wissen, dass ein solcher für uns da ist, der da Kraft heißt. Das eben bringt die eigentümliche Mischung von Demut und Hoheit in dem Wesen des Christen hervor, dass er ebensosehr die eigene, grenzenlose Schwachheit kennt und fortwährend, ja oft recht schmerzlich dieselbe erfahren muss, als er hinwiederum Kräfte der zukünftigen Welt (Hebr. 6, 5.) in sich fühlt; das ist jenes Beisammensein von Schwachheit und Kraft, wovon der Apostel redet, wenn er (2. Kor. 4, 7-10.) sagt: „Wir haben aber solchen Schatz in irdischen Gefäßen, auf dass die überschwängliche Kraft sei Gottes und nicht von uns. Wir haben allenthalben Trübsal, aber wir ängsten uns nicht; uns ist bange, aber wir verzagen nicht; wir leiden Verfolgung, aber wir werden nicht verlassen; wir werden unterdrückt, aber wir kommen nicht um; und tragen um allezeit das Sterben des Herrn Jesu an unsrem Leibe, auf dass auch das Leben des Herrn Jesu an unsrem Leibe offenbar werde.“ Es ist gar gut und heilsam, dass uns niemals vergönnt wird, uns der göttlichen Kraft in dem Maße bewusst zu werden, dass das Gefühl unsrer Schwachheit davon ganz verschlungen würde; denn dieses allein erhält uns stets bei dem klaren Bewusstsein, wie sehr wir Christi bedürfen, und macht uns Seine Kraft immer wieder neu und teuer. Ein Paulus ward wohl auch durch die göttliche Kraft, die in ihm war, emporgehoben und entzückt bis in den dritten Himmel (2. Kor. 12.); aber, auf dass er sich nicht der hohen Offenbarung überhebe, ward ihm der Pfahl ins Fleisch gegeben, und er musste sich an Gottes Gnade genügen lassen, weil in den Schwachen Gottes Kraft mächtig sein will (vgl. auch 13, 3. 4.). Freilich liegen gerade in dieser Hinsicht dem Menschen zwei schlimme Abwege gar nahe. Der eine ist der, wo der Mensch dieser Schwachheit vergisst, betört durch den Schimmer seiner Taten und Reden, dazu auch durch die Vergötterung, die die Menschen - Untergebene, Anverwandte, Freunde, Zuhörer - mit ihm treiben. Aber die Kraftmenschen, wie man sie nennt, wie sind sie oft so unglaublich schwach, wenn etwa ihre Eitelkeit oder irgend eine andere Lieblingsneigung ins Spiel kommt! Andere hingegen haben dessen gar keinen Hehl, dass sie schwach seien, denn sie meinen, das sei nun einmal nicht anders zu machen; unter das eine Wort Schwachheit wollen sie alle Sünden und Laster entschuldigend bergen, ohne zu bedenken, dass sie stark sein sollten, das Böse zu überwinden (vgl. Eph. 6,10.) Der Christ aber weiß ebensogut dieses, als er weiß, wie schwach er ist; darum muss er Einen haben, der ihn stark macht; er hat es mit dem Fürsten der Finsternis, mit der argen Welt und mit dem eigenen Fleische zu tun, darum bedarf er Einen, der ihm das Schwert in die Hand gibt und den Arm kräftigt, um im Kampfe, in der Versuchung nicht zu unterliegen; er hat zu dulden unter dem mannigfachen Elende der Erde, unter Leibes- und Seelennot, darum bedarf er dessen, der selbst schwach worden ist, gezittert und gezagt hat, auf dass Er uns eine Quelle der Kraft würde, und wir sagen könnten mit Paulus: „Ich vermag Alles durch den, der mich mächtig macht, durch Christum“ (Phil. 4,13.), </w:t>
      </w:r>
    </w:p>
    <w:p w14:paraId="65BD18AE" w14:textId="77777777" w:rsidR="00585241" w:rsidRDefault="00585241" w:rsidP="00585241">
      <w:pPr>
        <w:pStyle w:val="StandardWeb"/>
      </w:pPr>
      <w:r>
        <w:t xml:space="preserve">Er heißt Held. So nennen Ihn ferner unsre Textworte. Ein Held ist ein Solcher, der nicht allein Kraft in sich fühlt, jedem Feinde die Spitze zu bieten, sondern der sich nun auch in dieser Seiner Kraft aus der Masse des Volkes erhebt, um sein Führer zu Kampf und Sieg zu sein, dessen Mut und Tapferkeit der Mittelpunkt, der Sammelplatz für den Mut und die Tapferkeit aller Übrigen ist, um den sie sich scharen, wohl wissend, dass, so lange der Held unter ihnen sei, auch der Sieg an ihre Schwerter sich hefte. So hat es in Israel eine Zeit gegeben, da, sobald ein Feind sich erhob, der Herr einen Helden erweckte, der vor dem Volk herzog; jene Zeit, da ein Gideon den Gruß des Engels empfing: „der Herr mit dir, du streitbarer Held“ (Richt, 6, 12.)! Ist wohl für das neutestamentliche Volk Gottes die Zeit vorüber, die einen Helden erheischte? Sind die Midianiter und Amalekiter, die einst Israel so viel zu schaffen machten, alle ausgestorben auf Erden? Ist kein Philister mehr da, der Hohn spricht dem Zeuge Israels (1. Sam. 17, 10.)? Blicket nur einen Augenblick auf das letztverflossene Jahr zurück. Mehr, als es seit langer Zeit geschehen war, erhob sich auch in unsrer Nähe wieder Kriegsgeschrei, wir meinten schon die Waffen klirren und die Geschütze donnern zu hören; und, als vor Kurzem das leichtfertige Volk jenseits des Rheines Anstalt machte, seinen toten Abgott in die Hauptstadt hereinzuschaffen, da trugen viele, viele Gemüter Sorge, auch aus den erstarrten Händen des Gefürchteten möchte ein Feuerbrand fahren auf die des Friedens gewohnte Welt. Und ist nicht die Saat der Zwietracht längst ausgesät unter den Völkern, so dass man keinen Augenblick sicher ist, sie dicht und schrecklich aufgehen zu sehen? Darum tut ein Held uns Not, der sich nicht zu fürchten hat, wenn auch abermals die Heiden toben und die Herren mit einander ratschlagen; der Held tut uns Not, von dem es heißt: „der im Himmel wohnet, lachet ihrer, und der Herr spottet ihrer“ (Ps. 2, l - 4.). Man liest und spricht so viel von der Einheit einer Nation als dem Einzigen, was sie schützen und retten könne; ja, ihr Fürsten und Völker! seid vor Allem darin Eins, dass Ihr vor dem König aller Könige, dem Herrn aller Herren, Euch beuget in Demut und Gehorsam, in Glauben und Liebe, damit Er vor Euch herziehe, und abermals sich beweise als der Löwe aus Juda, der da überwindet; dann allein wird der rechte Mut, die rechte Kampfes- und Siegesfreudigkeit Euch erfüllen; „mit Gott werdet Ihr Taten tun“ (Ps. 60,14.)! - Doch nicht da allein, wo Schwert und Lanze den Ausschlag geben, bedürfen wir des Helden, sondern noch weit mehr auf dem Schlachtfelde, wo scheinbar nur Worte gewechselt werden, und wo es dennoch einen Kampf gilt auf Leben und Tod. Es will ja der Erbfeind der Menschheit nicht ruhen, er habe denn das Evangelium, diese göttliche Torheit (1. Kor. 1,25.) zunichte gemacht. Kann er durch Gewalt es nicht unterdrücken, so versucht er um so geschäftiger das Fundament zu untergraben, darauf die Kirche ruht; sucht in den Herzen der Menschen die Wurzeln zu zerfressen, die der Glaube an einen lebendigen Gott, der Glaube an einen lebendigen Erlöser allda geschlagen hat. Wohl erhebt sich da und dort ein Kämpfer für das alte Evangelium, mit der Gabe und Kraft, die ihm verliehen ist; wir drücken ihnen die Hand und heißen sie willkommen; aber - mit unsrer Macht ist Nichts getan, wir sind gar bald verloren; es streit' für uns der rechte Mann, den Gott selbst hat erkoren (Ps. 124, 1-5.)! </w:t>
      </w:r>
    </w:p>
    <w:p w14:paraId="2268BD7B" w14:textId="77777777" w:rsidR="00585241" w:rsidRDefault="00585241" w:rsidP="00585241">
      <w:pPr>
        <w:pStyle w:val="StandardWeb"/>
      </w:pPr>
      <w:r>
        <w:t xml:space="preserve">Ewig-Vater, so lautet der fünfte Name. Ein Sohn ist Er, uns doch ewig Vater? Selten allerdings, lieben Freunde, legt Ihm die Schrift den Vaternamen bei. Er selbst nannte in den Tagen Seines Fleisches Seine Junger fast nur in den Augenblicken Kinder, da der bevorstehende Abschied Seine Seele mit Wehmut erfüllte, Ihn mehr denn sonst weich machte; und die Jünger nennen ihn niemals Vater, sondern Meister und Herr. Dennoch liegt in jenem Namen tiefe Wahrheit. Sagt uns nicht das Evangelium: in Ihm, dem Worte, das im Anfang war, sei das Leben, und das Leben sei das Licht der Menschen? Wenn in Ihm das Leben, das ewige Leben ist, wie kann dann aus einem Kinde des Todes ein Kind des Lebens werden, ohne Ihn zum Vater zu haben, ohne aus dieser Quelle des Lebens zu schöpfen? Nur wer den Sohn hat, hat das Leben; wer den Sohn nicht hat, der hat auch das Leben nicht (1. Joh. 5,12.). Ewig-Vater heißt er. Menschliche Väter sind das nicht; entweder müssen sie ihren Kindern, oder müssen die Kinder ihnen ins Grab nachsehen. Auch das festeste Band der Liebe, das zwischen Vater und Kind, - über kurz oder lang reißt es ab. sei es oben, sei es unten. Ewig-Vater aber ist der, der zwar tot war, aber lebendig ist von Ewigkeit zu Ewigkeit und die Schlüssel der Hölle und des Todes hat (Offb. l, 18.); der die Seinen in Ewigkeit nie Waisen werden lässt (Joh. 14, 18.), und der selbst hinwiederum niemals ohne Kinder ist, dem vielmehr, wie die Schrift sagt, Kinder geboren werden, wie der Tau aus der Morgenröte (Ps. 110, 3.). Ein solcher aber ist uns Not. Die alte Klage über die jämmerliche Vergänglichkeit alles Irdischen hat im Munde eines Christen nur dann einen Sinn und Zweck, wenn in ihr das Bedürfnis sich kund tut, Einen zu wissen und zu haben, der da bleibet, der gestern und heute und derselbe ist in Ewigkeit, und, zu dem das Menschenherz sprechen kann: „Herr, wenn ich nur Dich habe, so frage ich nichts nach Himmel und Erde“ (Ps. 73,25.)! Wie der Tod immer neue Wunden schlägt, und es weder in Bezug auf das Scheiden derer, die wir lieben, noch auf unser eigenes Sterben ein erleichterndes Gewöhntwerden geben kann, so bedürfen wir eines Herrn, der auch immer neu und frisch, eine Quelle des Lebens für uns ist; eines Solchen, der sagen kann: ich bin die Auferstehung und das Leben; bei dem also Auferstehung und Leben weder bloß Vergangenheit noch bloß Zukunft sind, sondern ewige Gegenwart. Und wiederum, wenn der Herr, so lange es auf Erden noch an Seiner Kirche zu bauen gibt, aufhören, wollte, Vater neugeborener Kinder (vgl. 1 Petr. 1, 23. 2, 2.), zu sein, das heißt, die wiedergebärende Kraft Seines Geistes wirken zu lassen: welch' eine traurige Wildnis würde alsbald diese Erde werden! Wie würde mit dem geistlichen auch das leibliche Leben verderben; wie müsste auch die äußere Ordnung und das äußere Wohlsein zu Grunde gehen! Wie eine weite, gesegnete Länderstrecke alsbald zur Einöde würde, wenn eines Tages der Strom, der sie bewässert, versiegen ginge: also auch erginge es der Menschheit, wenn der sie erneuernde, sie heiligende Lebensstrom, der ans Christo quillet, versiegen ginge - d.h. wenn er nicht ewig Vater wäre. </w:t>
      </w:r>
    </w:p>
    <w:p w14:paraId="2739CB3C" w14:textId="77777777" w:rsidR="00585241" w:rsidRDefault="00585241" w:rsidP="00585241">
      <w:pPr>
        <w:pStyle w:val="StandardWeb"/>
      </w:pPr>
      <w:r>
        <w:t xml:space="preserve">Hat die Reihe der Namen unsers Herrn mit einem hochtönenden, Majestät verkündenden begonnen, so schließt sie nun mit einem gar lieblichen und herzgewinnenden. Friedefürst lautet der Name. - Wohl ist es eines der größten Güter, wenn ein Volk unter einem Fürsten steht, der nicht in eitler Ruhmbegierde oder in roher Eroberungssucht das Blut seiner Untertanen verspritzt, dem es vielmehr darum zu tun ist, Frieden zu haben in Stadt und Land; und es ziemt sich, beim Schlusse eines jeden Jahres, das in Frieden dahinging, auch für dies Gut dem Allmächtigen inbrünstig zu danken. Aber auch der gütigste, wohlmeinendste Fürst, kann er immer ein Friedefürst sein? Kann er sich der Gewalt eines Weltumschwunges, der Wucht einer allgemeinen Völkerbewegung entgegenstemmen? Ach nein! wer Frieden haben will, muss von den irdischen Thronen, auch von denen, deren Fuß nicht in vergossenem Blute, sondern im Frieden wurzelt, noch höher hinaufsteigen zum Throne dessen, der allein der Fürsten und Völker Herzen und Schicksale in Händen hat, und der, auch wenn er ein Feuer anzündet auf Erden (Luc. 12, 49.), dennoch mitten unter den Flammen, wie jene drei Männer im brennenden Ofen, den Seinigen Frieden und Freude verleiht. „Solches habe ich zu Euch geredet“, spricht er (Joh. 16, 33.), „auf dass Ihr in Mir Frieden habet. In der Welt habt Ihr Angst; aber seid getrost, Ich habe die Welt überwunden.“ Und kann denn etwa ein irdischer König, selbst wenn er den äußern Frieden seinem Lande zu bewahren weiß, auch den Herzen der Untertanen Frieden geben und bewahren? Kann er aller Anfechtung steuern, alle Tränen trocknen, alle Seelennot in Freude verwandeln? Nein, nur Einer ist es, von dem die Schrift rühmet, dass wir unser Herz vor ihm stillen können (1. Joh. 3,19.); das ist Christus, der Herr. Vor Ihm, vor Seinem Throne kann allein das Herz stille werden; da allein finden wir Ruhe für unsre Seelen (Matth. 11,29.). Ruhe aber und Frieden, was bedürfen wir mehr denn dieses? „Ruhe ist das beste Gut, das man haben kann“; was ist alles Erdenglück, was ist das Sterben, was die Ewigkeit ohne dieses beste Gut, ohne diesen Frieden? Darum bedürfen wir Seiner, denn Er ist der Friedefürst! </w:t>
      </w:r>
    </w:p>
    <w:p w14:paraId="6F36956F" w14:textId="77777777" w:rsidR="00585241" w:rsidRDefault="00585241" w:rsidP="00585241">
      <w:pPr>
        <w:pStyle w:val="StandardWeb"/>
      </w:pPr>
      <w:r>
        <w:t xml:space="preserve">Das Alles, lieben Freunde, ist gesprochen, dass Ihr erkennet, wie Ihr des Herrn Jesu ohne Unterlass bedürftig seid; es ist damit die Ermahnung, Ihr sollet nie aufhören, Euch Seiner bedürftig zu fühlen, auf ihren rechten Grund und in ihr rechtes Licht gestellt. So Ihr diese Ermahnung vergeblich an Euch ergehen lasset, dann freilich wird Euch Christus und Sein Heil auch im neuen Jahre nicht neu werden, weil Ihr selbst noch die Alten seid, die denn auch, wenn es nicht besser kommt, in ihren Sünden werden sterben müssen. So Ihr der Ermahnung aber Raum gebet, so ist damit die Möglichkeit vorhanden, dass Euch Christus mit der unerschöpflichen Fülle Seiner Gnade und Kraft, Seiner Weisheit und Seines Friedens stets neu werde; dass Ihr immer wieder Neues für Eure Seelen und Euer Leben in Ihm findet. Nun aber </w:t>
      </w:r>
    </w:p>
    <w:p w14:paraId="1C0FBEF5" w14:textId="77777777" w:rsidR="00585241" w:rsidRDefault="00585241" w:rsidP="00585241">
      <w:pPr>
        <w:pStyle w:val="berschrift2"/>
      </w:pPr>
      <w:r>
        <w:t>II.</w:t>
      </w:r>
    </w:p>
    <w:p w14:paraId="231D8BC1" w14:textId="77777777" w:rsidR="00585241" w:rsidRDefault="00585241" w:rsidP="00585241">
      <w:pPr>
        <w:pStyle w:val="StandardWeb"/>
      </w:pPr>
      <w:r>
        <w:t xml:space="preserve">nehmet auch die Verheißung an, dass Er nie aufhören werde, Euch das zu sein, was Ihr bedürfet; dass Er also auch in Wirklichkeit Euch stets neu werden werde. - Das ließe sich zunächst nur als Wunsch aussprechen. Es gibt aber mehrerlei Arten von Wünschen. Erstlich solche, die Nichts besagen und Nichts bezwecken, die man deshalb auch gedruckt haben kann. Von denen reden wir nicht. Zweitens solche, die zwar von Herzen gehen, als ein natürlicher, besonders durch den gegenwärtigen Zeitpunkt hervorgerufener Ausdruck der Liebe. Diese sind schon mehr wert; aber es sind eben Wünsche, deren Erfüllung der Wünschende so ziemlich dahingestellt sein lassen muss. Es gibt aber noch eine dritte Art; das sind solche Wünsche, die die Gewissheit ihrer Erfüllung schon in sich tragen. Als einen solchen wollet jenen Wunsch ansehen; denn seine Erfüllung ruht auf der tatsächlichen Offenbarung Gottes in Christo Jesu. Höret unseren Text. </w:t>
      </w:r>
    </w:p>
    <w:p w14:paraId="3F874148" w14:textId="77777777" w:rsidR="00585241" w:rsidRDefault="00585241" w:rsidP="00585241">
      <w:pPr>
        <w:pStyle w:val="StandardWeb"/>
      </w:pPr>
      <w:r>
        <w:t xml:space="preserve">Uns ist ein Kind geboren. Von den höchsten Zinnen der alttestamentlichen Offenbarung aus blickt der Prophet hinüber auf die lichten Höhen der neutestamentlichen Offenbarung, und es verbirgt sich seinem entzückten Auge das breite Tal der Jahrhunderte, das dazwischen liegt. Uns ist ein Kind geboren. Als geschehen sieht er die Geburt des Kindes bereits vor sich. Mit Recht: denn auf dem Geschehensein der Menschwerdung Gottes, auf der Tatsache der Geburt des Heilandes ruhet all' unser Heil und all' unsre Hoffnung. Wie die erste Offenbarung des Vaters durch den Sohn (Joh. 1, 3. Col. 1, 16.) die Schöpfung der Welt, eine Tat des lebendigen Gottes ist, also auch die zweite Offenbarung, die Erlösung. Und wie der Fall des Menschen in Sünde und Verderben eine Tat, ein Geschehensein ist, also auch die Errettung des Menschen. Ja, alle die Fülle der göttlichen Gnade, Kraft und Weisheit, des göttlichen Friedens und Trostes, die wir bisher schon haben erfahren und genießen dürfen, sie hat ihre Quelle in der Geburt des Erlösers. Wohl ist der Reichtum Christi darum ein unausforschlicher, wie ihn der Apostel nennt (Eph. 3,8.), weil er in den Tiefen der Ewigkeit (Eph. 1,4.), im Wesen des unendlichen, seligen Gottes (1. Tim. 1, 11. 6, 15.) seinen Ursprung hat. Aber was hilfe es uns, wenn die Berge um uns her das köstlichste Wasser in unerschöpflicher Menge in ihrem Schoße trügen, es täte sich aber nirgends ein Born auf, da es hervorquillen könnte? Die Ewigkeit aber hat ihre Pforten aufgetan, da Christus geboren ward; alle die Güter, die dem Menschen von Anfang an zugedacht waren, die er aber verscherzt hat durch die Sünde, die nur noch in dunkler Ahnung dem sehnenden Gemüte vorschwebten, - sie sind durch die Menschwerdung Gottes der Erde wieder geschenkt; denn da der Herr der Herrlichkeit eintrat in die Gemeinschaft unsers Elendes, unsrer Not, unsers Todes, hat Er ebendamit uns aufgenommen in die Gemeinschaft Seiner Herrlichkeit; - Ihr wisset die Gnade Jesu Christi, dass, ob Er wohl reich ist, ward Er doch arm um euretwillen, auf dass ihr durch Seine Armut reich würdet (2 Kor. 8,9.). Ja, wie der Reichtum Christi nur darum unausforschlich ist, und somit Christus nur darum uns immer neu sein kann, weil, was in Ihm ist, aus der Ewigkeit stammt - (wie ja auch unter den Werken menschlicher Weisheit, menschlicher Kunst diejenigen allein, für Jahrhunderte und Jahrtausende neu bleiben, in denen sich das Unendliche, so weit es irgend in Gedanken und Worte, in Farben und Töne sich hüllen lässt, am reinsten ausprägte): so ist uns Christus auch in der Tat immer neu, so nehmen wir auch aus Ihm ohne Aufhören, was wir bedürfen, ja überschwänglich mehr, als wir bitten und verstehen, weil Er der Unsrige geworden, weil das ewige Wort ins Fleisch gekommen ist. Und so wenig irgend eine Macht dieses Geschehene ungeschehen machen kann, so wenig auch kann uns jemals der Strom göttlichen Lebens und Reichtums aus Christo versiegen gehen. </w:t>
      </w:r>
    </w:p>
    <w:p w14:paraId="42E03CA6" w14:textId="77777777" w:rsidR="00585241" w:rsidRDefault="00585241" w:rsidP="00585241">
      <w:pPr>
        <w:pStyle w:val="StandardWeb"/>
      </w:pPr>
      <w:r>
        <w:t xml:space="preserve">Doch freilich, die Tatsache, dass dieses Kind uns geboren ist, erhält ihren ganzen Wert, wie wir ihn bereits angedeutet haben, erst dadurch, dass, der uns geboren ward, uns auch gegeben ist. „Ein Sohn ist uns gegeben.“ Gegeben, das heißt, zum bleibenden Besitz und Eigentum überlassen; so dass Er also nicht Einmal nur eine Weile auf Erden zugebracht hat, die Menschen Etwas von göttlicher Herrlichkeit im Vorübergehen bemerken lassend und dann entweder auch den Weg alles Fleisches gehend, oder aber sich aus der Niedrigkeit emporschwingend, und Bahnen einschlagend, die Ihn auf ewig dem Auge der Menschheit entzögen. Nicht also; sondern Er ist uns gegeben; wir haben Ihn und dürfen Ihn behalten. Hat Er nicht selbst, da Er im Begriffe war, von der Erde zu scheiden, den Seinigen das Trostwort hinterlassen: „Siehe Ich bin bei Euch alle Tage, bis an der Welt Ende?“ Und in wie mannigfacher Weise wiederholt Er immer wieder die Zusicherung, Er werde zu ihnen kommen, und Wohnung bei ihnen machen; sie werden in Ihm und Er in ihnen sein! Ja, Ihr wisset, dass die Gemeinde der Gläubigen Sein Leib ist, Er aber das Haupt (Col. 1, 18.); und auf dass ein Jeder, der da geboren wird, Teil bekomme an Ihm, und ein Glied werde an Seinem Leibe, dass ferner ein Jeder, der zwar eingetreten ist in Seine Gemeinschaft, der aber unter der Schwachheit seines Fleisches, unter vielfacher Untreue und Verirrung sich mühselig und beladen fühlt, immer wieder Seiner Gnade und Erbarmung, des Friedens in Seiner Gemeinschaft teilhaftig werden könne, hat Er Taufe und Abendmahl gestiftet. Wie Viele nun auf Ihn getauft sind, die haben Christum angezogen (Gal. 3, 27.); und wer Sein Fleisch isst und trinket Sein Blut, der bleibet in Christo und Christus in ihm (Joh. 6, 56.). Sehet, so ist Er, der Gottessohn, uns gegeben; Er, der Einmal in der Fülle der Zeit geboren ward und durch Leben, Leiden und Sterben das Werk unsrer Erlösung vollbracht hat, ist nun als der ewig lebendige durch seinen Geist, den Geist des Lebens, mit all' dem Heile das in Ihm war, und das Er uns erworben hat, uns zu eigen gemacht; darum kann es uns niemals fehlen, immer wieder ans Seiner Fülle nehmen zu dürfen Gnade um Gnade. </w:t>
      </w:r>
    </w:p>
    <w:p w14:paraId="2F838FD0" w14:textId="77777777" w:rsidR="00585241" w:rsidRDefault="00585241" w:rsidP="00585241">
      <w:pPr>
        <w:pStyle w:val="StandardWeb"/>
      </w:pPr>
      <w:r>
        <w:t xml:space="preserve">O Freunde! Wäre der Höchste nicht so niedrig geworden, dass Er uns zu gut Fleisch und Blut annahm und gleich ward, wie ein andrer Mensch, und wollte Er sich nicht herablassen, in ewiger Gemeinschaft mit uns zu leben, so säßen wir noch im Elend und kein Retter würde uns erscheinen. Aber ebenso müssen wir auch sagen: Wäre dieser Niedrigste nicht zugleich der Höchste, dieser Ärmste nicht zugleich der Reichste, dieser Menschensohn nicht der Gottessohn, der Herr vom Himmel, so wäre uns abermals wenig geholfen. Darum ist es auch ein wesentlich ergänzender Gegensatz, den unser Text noch mit den Worten andeutet: „Welches Herrschaft ist auf Seiner Schulter.“ Das erinnert uns vorerst, dass Er ein Herr ist, dem Niemand Seine Herrschaft streitig machen kann, der sie Keinem erst abringen muss, Er hat sie schon vollkommen im Besitz, und ist erhaben über alle feindlichen Angriffe (vgl. Ps. 2.); Er kommt daher auch nie in die Gefahr, diejenigen, die sich um Ihn gesammelt haben, sich selbst und ihrem Schicksal überlassen zu müssen. Derselbe, den wir als den Unsrigen, als unseren Freund und Bruder kennen, derselbe, der unsre Schwachheit getragen, unseren Jammer miterduldet hat, derselbe, der als der Unsrige uns nahe sein will, zu dem wir stets freien Zutritt haben oder der vielmehr stets vor unsrer Türe steht und anklopfet, auf dass wir Ihm auftun und Er Sein Abendmahl mit uns halten könne (Offenb. 3, 20.): Derselbe ist gesetzt über alle Fürstentümer, Gewalt, Macht, Herrschaft und Alles, was genannt mag werden, nicht allein in dieser Welt, sondern auch in der zukünftigen (Eph. 1, 20. 21.). So hat der Herr selbst zur nämlichen Stunde, da Er den Seinen verhieß, bei ihnen zu sein alle Tage bis an der Welt Ende, sich ihnen auch dargestellt als denjenigen, dem alle Gewalt im Himmel und auf Erden gegeben sei (Matth. 28,18.20.); und zu derselben Stunde, in welcher Er sprach: „Alle Dinge sind mir übergeben von meinem Vater“, nennt Er sich den Sanftmütigen und von Herzen Demütigen, und ladet die Mühseligen und Beladenen zu sich ein, auf dass Er sie erquicke (Matth. 11,27-29). Welch' ein Trost für die, welche von Seiner Gnade leben! Welch' eine Bürgschaft dafür, dass sie, was sie auch bedürfen mögen, nie leer ausgehen werden, und dass, was sich auch wider sie erheben mag, derjenige, in dessen Händen der Zepter der Weltregierung liegt, sich als ihr Freund und Bruder bewähren wird! - Aber lasst uns noch auf Etwas achten. Welcher menschliche Herrscher mag sich dessen rühmen, dass die Herrschaft auf seinen Schultern liege? Muss er nicht, selbst beim besten Willen, doch den größeren Teil der Herrschaft auf die Schultern Anderer legen, die ihm regieren helfen, die in seinem Namen befehlen und Befehle vollziehen müssen? Bedarf er nicht, je größer sein Reich ist. um so mehrerer Arme, ohne die er mit all' seiner Macht und Würde doch Nichts auszurichten im Stande wäre? Hier aber steht ein König vor uns, auf dessen Schulter die ganze Herrschaft liegt; Seine Untertanen dürfen also nicht besorgen, das Gute, das ihr Herr ihnen zugedacht habe, möchte durch Andre, die mittegieren wollen, geschmälert oder gar ihnen vorenthalten werden; Seine Gaben nehmen ihren Weg nicht erst durch unreine Hände, sie kommen uns frisch aus der Quelle zu. Ja, weil auf Seiner Schulter allein die Herrschaft liegt, so gilt denen, die in Christi Gemeinschaft stehen, das Wort des Apostels: Es ist Alles Euer! (l Kor. 3, 22. 23.). </w:t>
      </w:r>
    </w:p>
    <w:p w14:paraId="6530DA6E" w14:textId="77777777" w:rsidR="00585241" w:rsidRDefault="00585241" w:rsidP="00585241">
      <w:pPr>
        <w:pStyle w:val="StandardWeb"/>
      </w:pPr>
      <w:r>
        <w:t xml:space="preserve">Nun so möge denn auch Euch jene Quelle ohne Aufhören frisch und helle strömen! Lasst es nur daran nie fehlen, mit begierigem, bedürftigem Herzen zu kommen und zu schöpfen; denn wer auf den Herrn wartet von einer Morgenwache zur andern (Ps. 130, 6.), der darf es auch erfahren, dass Seine Barmherzigkeit kein Ende hat, sondern alle Morgen neu ist. So gehen wir in immer neuen Erfahrungen unsers Weges dahin, von einem neuen Jahre zum andern; und wenn sich auch an jene Erfahrungen noch andere anreihen, die uns niederbeugen: sie machen uns nur um so verlangender nach dem ewigen Jubeljahr, da alles Alte vergehen und Alles neu werden wird! Lassen wir nur Christum uns immer neu werden, lassen wir Seine Gnade sich immer aufs Neue heiligend und verklärend an uns erweisen, so hat's keine Not; ob auch der äußerliche Mensch verweset, so wird doch der innerliche von Tag zu Tag erneuert. Amen. </w:t>
      </w:r>
    </w:p>
    <w:p w14:paraId="1E388CD3" w14:textId="77777777" w:rsidR="00585241" w:rsidRDefault="00585241" w:rsidP="00585241">
      <w:pPr>
        <w:pStyle w:val="berschrift1"/>
      </w:pPr>
      <w:r>
        <w:t>Spurgeon, Charles Haddon - „Noch dies Jahr.“</w:t>
      </w:r>
    </w:p>
    <w:p w14:paraId="7A7F2C7A" w14:textId="77777777" w:rsidR="00585241" w:rsidRDefault="00585241" w:rsidP="00585241">
      <w:pPr>
        <w:pStyle w:val="StandardWeb"/>
      </w:pPr>
      <w:r>
        <w:rPr>
          <w:rStyle w:val="Fett"/>
          <w:rFonts w:eastAsiaTheme="majorEastAsia"/>
        </w:rPr>
        <w:t>„Noch dies Jahr.“</w:t>
      </w:r>
      <w:r>
        <w:br/>
        <w:t xml:space="preserve">Luk. 13,8 </w:t>
      </w:r>
    </w:p>
    <w:p w14:paraId="7BDA3C81" w14:textId="77777777" w:rsidR="00585241" w:rsidRDefault="00585241" w:rsidP="00585241">
      <w:pPr>
        <w:pStyle w:val="StandardWeb"/>
      </w:pPr>
      <w:r>
        <w:t xml:space="preserve">Bei dem Anfange eines neuen Jahres und beim Beginn eines ferneren Predigtbandes fühlen wir stets das Bedürfnis, ein ernstes Wort der Ermahnung zu sagen. Leider ist der Prediger gegenwärtig ein Gefangener, und anstatt von seiner Kanzel aus zu predigen, muss er es versuchen, von seinem Krankenlager aus zu sprechen. Lasset die wenigen Worte, die er niederschreiben kann, deshalb nicht mit weniger Kraft an euer Herz dringen; die Kugel, die ein verwundeter Soldat aus seiner Flinte abschießt, kann deshalb doch treffen. Unser Wunsch ist, entweder einige lebendige Worte zu sagen, oder lieber zu schweigen. Er, der uns fähig macht, aufrecht zu sitzen, und – wenn auch mit zitternder Hand – diese Sätze zusammenzustellen, wolle sie auch mit seinem Geist begleiten und nach seinem Sinn abfassen. </w:t>
      </w:r>
    </w:p>
    <w:p w14:paraId="7E500830" w14:textId="77777777" w:rsidR="00585241" w:rsidRDefault="00585241" w:rsidP="00585241">
      <w:pPr>
        <w:pStyle w:val="StandardWeb"/>
      </w:pPr>
      <w:r>
        <w:t xml:space="preserve">Der fürbittende Weingärtner bittet für diesen unfruchtbaren Feigenbaum: „Lass ihn noch dieses Jahr;“ er scheint von da ab, da er spricht, noch ein Jahr für ihn zu begehren. Bäume und fruchttragende Pflanzen haben für ihr Leben eine natürliche Messung; offenbar war für den Baum ein Jahr zu Ende, als die Zeit da war, Frucht an ihm zu erwarten, und als der Weingärtner wieder begann, um ihn zu graben und ihn zu düngen, fing ein neues Jahr für ihn an. Die Menschen dagegen sind solche unfruchtbaren Wesen, dass ihre Fruchtzeit durch keine gewisse Perioden bezeichnet werden kann, und es ist nötig, für sie künstliche Zeiteinteilungen zu haben, und deshalb müssen wir zu einander sagen: „Dies soll der Anfang eines neuen Jahres sein.“ Sei es denn also. Lasst uns bei dem Anbruch dieses Jahres einander Segen von oben wünschen und lasst uns vereint darum bitten, dass wir unter dem unfehlbaren Segen des HErrn, dem alle Jahre gehören, dieses Jahr beginnen, fortsetzen und beenden können. </w:t>
      </w:r>
    </w:p>
    <w:p w14:paraId="5F5705DB" w14:textId="77777777" w:rsidR="00585241" w:rsidRDefault="00585241" w:rsidP="00585241">
      <w:pPr>
        <w:pStyle w:val="berschrift2"/>
      </w:pPr>
      <w:r>
        <w:t>I.</w:t>
      </w:r>
    </w:p>
    <w:p w14:paraId="28889C78" w14:textId="77777777" w:rsidR="00585241" w:rsidRDefault="00585241" w:rsidP="00585241">
      <w:pPr>
        <w:pStyle w:val="StandardWeb"/>
      </w:pPr>
      <w:r>
        <w:t xml:space="preserve">Der Anfang eines neuen Jahres veranlasst zu einem Rückblick. Lasst uns denselben wohl überlegt und redlich tun. “Noch dies Jahr.“ Wir haben also schon Jahre der Gnade zurückgelegt. Der Weingärtner hatte den Mangel an Frucht am Feigenbaum nicht zum erstenmal entdeckt, auch der Herr des Weinbergs war nicht zum erstenmal vergeblich gekommen, Feigen zu suchen. Gott, welcher uns auch „noch dies Jahr“ gibt, hatte uns vorher schon andre gegeben; seine verschonende Barmherzigkeit ist darum nichts Neues; seine Geduld war schon früher auf die Probe gestellt worden. Zuerst kamen unsre Jugendjahre, eine Zeit, in welcher etwas Frucht, die Gott dargebracht wird, Ihm besonders angenehm ist, und wenn es auch nur wenig ist. Wie haben wir unsre Jugendjahre verlebt? Ist unsre Kraft in wildes Holz und in üppige Zweige geschossen? Wenn das der Fall ist, so haben wir Ursache, es tief zu beklagen, dass wir unsre besten Kräfte verschwendet, unser Leben schlecht angewandt und viel gesündigt haben. Trotz dessen aber hat der Gott aller Gnade, welcher es mit angesehen, dass wir die goldenen Jugendmonate missbraucht haben, uns „noch dies Jahr“ gegeben, und wir sollten mit um so größerem Ernst in dasselbe eintreten und eifrig darüber wachen, damit das, was uns etwa noch von Kraft und Frische gelassen ist, nicht ebenso verschwendet werde, wie das bisherige Leben. Unsren Jugendjahren auf dem Fuße folgen die Jahre des frühen Mannesalters, da wir anfangen, ein Haus zu gründen und gleichsam ein Baum zu werden, der feste Wurzeln schlägt. Auch in dieser Zeit ist Frucht etwas sehr Köstliches. Haben wir solche getragen? Haben wir dem Herrn einen Korb mit Sommerfrüchten zu Füßen gelegt? Haben wir Ihm die Erstlinge unserer Kraft geweiht? Wenn wir es getan haben, so lasst uns die Gnade rühmen, die uns so früh gerettet hat; wenn es aber nicht geschehen ist, so möge uns die Vergangenheit strafen und möge sie uns mit aufgehobenem Finger davor warnen, auch „noch dies Jahr“ ebenso zu verleben, wie die vorigen verlebt worden sind. Wer seine Jugend und die Morgenstunden seines Mannesalters verschwendet hat, der hat sicherlich genügend Torheiten begangen, und es ist mehr als genug, dass er die vergangene Zeit seines Lebens damit zugebracht hat, dem Willen des Fleisches zu leben; es wäre eine überaus große Leichtfertigkeit und Schlechtigkeit, wenn er auch „noch dies Jahr“ im Dienste der Sünde verleben wollte. Viele von uns befinden sich in der vollen Kraft des Lebens; und wir haben der Jahre nicht wenige hinter uns liegen. Sind wir auch noch genötigt, zu bekenne, dass Heuschrecken und Brand unsre Jahre verzehrt haben? Haben wir bereits den halben Weg unsrer Lebenskreise zurückgelegt, und wissen wir noch nicht, wohin wir gehen? Sind wir mit vierzig Jahren noch Toren? Sind wir bereits ein halbes Jahrhundert alt und noch nicht verständig geworden? Ach, großer Gott, dass es Menschen gibt, die auch über dieses Alter schon hinaus sind und noch keine selig machende Erkenntnis haben! Mit sechzig Jahren noch nicht gerettet? Mit siebzig Jahren noch unwiedergeboren? Mit achtzig Jahren noch nicht bekehrt? mit neunzig Jahren noch unerneuert? Das ist erschrecklich. Doch vielleicht dringen diese Worte in die Ohren solcher Unglücklichen und machen sie zittern! Vielleicht hören sie sie auch, als ob sie nichts hörten. Das Fortleben in der Sünde erzeugt Unempfindlichkeit des Herzens, und wenn die Seele lange Zeit im Schlafe der Gleichgültigkeit gelegen hat, ist es sehr schwer, sie aus diesem tödlichen Schlummer aufzuwecken. </w:t>
      </w:r>
    </w:p>
    <w:p w14:paraId="1BE76F61" w14:textId="77777777" w:rsidR="00585241" w:rsidRDefault="00585241" w:rsidP="00585241">
      <w:pPr>
        <w:pStyle w:val="StandardWeb"/>
      </w:pPr>
      <w:r>
        <w:t xml:space="preserve">Der Klang der Worte „noch dies Jahr“ gibt manchem von uns Veranlassung, sich der Jahre großer Gnaden zu erinnern, die von Freuden funkeln und strahlen. Sind diese Jahre dem Herrn zu Füßen gelegt worden? Man könnte sie mit den Silberglöckchen an den Rossen vergleichen; sind sie „heilig dem Herrn“ gewesen? Wenn nicht, wie wollen wir es denn verantworten, wenn auch „dies Jahr“ voller Gnade ist und doch auf sorglosen Wegen verlebt werden sollte? Dieselben Worte rufen etlichen unter uns unsre Jahre ernster Leiden ins Gedächtnis zurück, in denen gründlich um uns gegraben und an uns geschnitten und wir gedüngt wurden. Wir sind diese Jahre verflossen? Gott hat Großes für uns und an uns getan; Er hat sorgfältige und kostspielige Zucht geübt und überaus große und weisliche Sorge für uns getragen. Haben wir Ihm nach den empfangenen Wohltaten vergolten? Sind wir geduldiger und sanftmütiger von unsrer Leidensstätte aufgestanden? Sind wir mehr von der Welt entwöhnt worden und inniger mit Christo verwachsen? Haben wir dem Weingärtner zum Lohn Trauben getragen? Lasst uns diese Fragen der Selbstprüfung nicht abweisen, denn es könnte sein, dass „dies Jahr“ wieder ein Jahr der Gefangenschaft, eine Zeit der Läuterung im Schmelztiegel werden soll. Der Herr gebe uns, dass die zukünftige Trübsal mehr Spreu von uns absondere, als dies bisher geschehen ist, und dass der Weizen reiner und besser in die Erscheinung trete! </w:t>
      </w:r>
    </w:p>
    <w:p w14:paraId="18A8902B" w14:textId="77777777" w:rsidR="00585241" w:rsidRDefault="00585241" w:rsidP="00585241">
      <w:pPr>
        <w:pStyle w:val="StandardWeb"/>
      </w:pPr>
      <w:r>
        <w:t xml:space="preserve">Das neue Jahr erinnert uns auch an die uns gebotenen Gelegenheiten, uns nützlich zu machen, die wir aber versäumt haben; ebenso an die mannigfachen unerfüllt gebliebenen Entschließungen, welche nur eine kurze Zeit aufblühten, um dann wieder zu verwelken; soll auch „dies Jahr“ ein eben solches werden, wie die früheren? Wollen wir auf Gnade hoffen, um in der bereits empfangenen Gnade fortzuschreiten, und sollten wir nicht nach Kräften bestrebt sein, unsre armseligen, krankhaften Versprechungen in dauernde und starke Taten umzuwandeln? </w:t>
      </w:r>
    </w:p>
    <w:p w14:paraId="15AF7061" w14:textId="77777777" w:rsidR="00585241" w:rsidRDefault="00585241" w:rsidP="00585241">
      <w:pPr>
        <w:pStyle w:val="StandardWeb"/>
      </w:pPr>
      <w:r>
        <w:t xml:space="preserve">Indem wir so auf die Vergangenheit zurückblicken, beklagen wir die Torheiten, von denen wir „dies Jahr“ nicht auch noch gefangen gehalten werden möchten, und wir rühmen die vergebende Barmherzigkeit, die bewahrende Vorsehung, die unbegrenzte Freigebigkeit und die göttliche Liebe, deren wir auch „noch dies Jahr“ teilhaftig zu werden hoffen. </w:t>
      </w:r>
    </w:p>
    <w:p w14:paraId="0676F9E8" w14:textId="77777777" w:rsidR="00585241" w:rsidRDefault="00585241" w:rsidP="00585241">
      <w:pPr>
        <w:pStyle w:val="berschrift2"/>
      </w:pPr>
      <w:r>
        <w:t>II.</w:t>
      </w:r>
    </w:p>
    <w:p w14:paraId="1D5DE365" w14:textId="77777777" w:rsidR="00585241" w:rsidRDefault="00585241" w:rsidP="00585241">
      <w:pPr>
        <w:pStyle w:val="StandardWeb"/>
      </w:pPr>
      <w:r>
        <w:t xml:space="preserve">Wenn der Prediger imstande wäre, freier zu denken, so würde er den Text noch nach andrer Seite hin betrachten können; aber er ist schwach, und so muss er ihn mit dem Strom treiben lassen, der ihn zu einer zweiten Erwägung führt: der Text erwähnt eine Barmherzigkeit. Es war große Güte, dass der Baum noch ein ferneres Jahr erhalten bleiben sollte, und ein verlängertes Leben sollte stets als eine Gabe der Barmherzigkeit betrachtet werden. Wir müssen auch „dies Jahr“ als eine Gewährung der unendlichen Gnade ansehen. Es ist unrecht, so zu tun, als ob wir nichts nach fernerem Leben fragten und als ob die Verlängerung desselben nur ein Übel oder eine Bestrafung wäre; wenn wir „noch dies Jahr“ hier sind, so ist das der Erfolg der liebenden Fürbitte, weil die Liebe ihren Zweck gern erreichen möchte. </w:t>
      </w:r>
    </w:p>
    <w:p w14:paraId="35E95051" w14:textId="77777777" w:rsidR="00585241" w:rsidRDefault="00585241" w:rsidP="00585241">
      <w:pPr>
        <w:pStyle w:val="StandardWeb"/>
      </w:pPr>
      <w:r>
        <w:t xml:space="preserve">Der Unbekehrte sollte es wohl in Betracht ziehen, dass die Geduld des Herrn seine Seligkeit beabsichtigt, und er sollte es der rettenden Liebe gestatten, ihn zu retten. O, dass der Heilige Geist es dem Lästerer, dem Sabbatschänder, dem in Lastern dahin Lebenden zum Verständnis bringen möchte, dass es ein Wunder ist, dass sein Leben „noch dies Jahr“ andauern soll! Wird ihrer denn darum geschont, damit sie auch ferner noch fluchen, sich gegen ihren Schöpfer auflehnen und Ihn herausfordern können? Soll denn das die ganze Frucht der geduldigen Barmherzigkeit sein? Und sollte nicht der, der bis dahin seine Bekehrung aufgeschoben und die Boten des Herrn mit leeren Versprechungen hingehalten hat, sich billig darüber wundern, dass er auch „dies Jahr“ noch erleben darf? Wie kommt es, dass der Herr ihn in seinem Wankelmut und mit seinem beständigen Aufschieben so geduldig getragen hat? Soll denn dieses neue Jahr wieder ebenso durchlebt werden? Sollen vorübergehende Eindrücke, hastige Entschlüsse und baldiges Wiederzurückfallen sich denn immer wiederholen? Das erschreckte Gewissen, die tyrannische Leidenschaft, die zurückgedrängten Regungen – sollen das die einzigen Kundgebungen des nächsten Jahres sein? Gott verhüte, dass auch nur einer, der bisher seine Bekehrung aufgeschoben hat, auch in diesem Jahre fortfahre, sie aufzuschieben. Noch hält das unendliche Mitleid die Axt der Gerechtigkeit zurück; aber soll dies göttliche Mitleid dadurch gekränkt werden, dass die früheren Sünden wiederholt werden? Was kann dem allgütigen Herzen Gottes schmerzlicher und unangenehmer sein, als diese schreckliche Unentschlossenheit und Unentschiedenheit? Wohl mochte der Prophet des Herrn ungeduldig werden und ausrufen: „Wie lange hinket ihr auf beiden Seiten?“ Gott hat ein Recht, auf Entscheidung zu drängen und eine sofortige Antwort zu fordern. O, unentschiedene Seele, willst du noch länger zwischen dem Himmel und der Hölle schweben und so tun, als ob es schwer wäre, zwischen der Sklaverei des Satans und der Freiheit im großen Vaterhause zu wählen? Wie, du wolltest auch „noch dies Jahr“ der Gerechtigkeit trotzdem und wolltest die Großmut und Barmherzigkeit dazu gebrauchen, dich auch fernerhin aufzulehnen? Soll die göttliche Liebe dir Veranlassung werden, auch „noch dies Jahr“ in deinen Sünden weiter zu leben? O, handle nicht so schlecht, widerstrebe nicht so dem Heiligen Geiste und sündige nicht wider dein eignes Interesse! </w:t>
      </w:r>
    </w:p>
    <w:p w14:paraId="52BAF6DC" w14:textId="77777777" w:rsidR="00585241" w:rsidRDefault="00585241" w:rsidP="00585241">
      <w:pPr>
        <w:pStyle w:val="StandardWeb"/>
      </w:pPr>
      <w:r>
        <w:t xml:space="preserve">Der Gläubige wird auch in diesem Jahre von der Liebe seines Gottes getragen werden und er braucht den Zorn nicht zu fürchten, wenn er noch auf Erden bleiben soll. Es sind etliche da, um derentwillen es nötig ist, dass er im Fleische bleibe; es sind etliche da, denen er auf ihrer Himmelsreise behilflich sein soll, und andre sind da, die durch seine Zeugnisse zu den Füßen des Erlösers gebracht werden sollen. Vielen Heiligen ist der Himmel noch nicht voll bereitet, weil ihre nächsten Angehörigen vielleicht noch nicht gerettet sind, weil ihre geistlichen Kinder noch nicht in genügender Anzahl gesammelt sind, um ihnen ein hinlängliches Willkommen im Himmel bieten zu können; sie müssen „dies Jahr“ noch warten, damit ihre Ruhe um so herrlicher werde und ihre Garben, die sie mit sich bringen, ihnen um so größere Freude machen. Gewiss, wenn es sich darum handelt, unsren Herrn verherrlichen zu können, unsterbliche Seelen Ihm zuzuführen und die Juwelen für unsre Krone vermehren zu können, sind wir gern damit zufrieden, „noch dies Jahr“ hienieden zu bleiben, zu wirken und zu warten. Dies ist ein großes Gebiet, aber wir dürfen uns nicht länger darauf bewegen, denn unsre Zeit ist kurz und unsre Kraft ist schwächer geworden. </w:t>
      </w:r>
    </w:p>
    <w:p w14:paraId="699D420B" w14:textId="77777777" w:rsidR="00585241" w:rsidRDefault="00585241" w:rsidP="00585241">
      <w:pPr>
        <w:pStyle w:val="berschrift2"/>
      </w:pPr>
      <w:r>
        <w:t>III.</w:t>
      </w:r>
    </w:p>
    <w:p w14:paraId="50FB7DF5" w14:textId="77777777" w:rsidR="00585241" w:rsidRDefault="00585241" w:rsidP="00585241">
      <w:pPr>
        <w:pStyle w:val="StandardWeb"/>
      </w:pPr>
      <w:r>
        <w:t xml:space="preserve">Unser letztes schwaches Wort soll euch daran erinnern, dass der Ausdruck: „Noch dies Jahr“ eine Begrenzung in sich schließt. Der Weingärtner erbat keine längere Frist, als ein Jahr. Wenn sich sein Graben und Düngen während dieser Frist abermals als erfolglos erweisen sollte, dann wollte er nicht mehr bitten, dann mochte der Baum fallen. Ja, selbst wenn Jesus der Fürsprecher ist, hat das Flehen der Barmherzigkeit seine Zeit und seine Grenze. Wir werden nicht auf immer verschont bleiben und wir werden nicht dauernd das Land hindern dürfen; wenn wir nicht Buße tun wollen, müssen wir verloren gehen; wenn wir aus dem Spaten keinen Nutzen ziehen wollen, müssen wir durch die Axt fallen. </w:t>
      </w:r>
    </w:p>
    <w:p w14:paraId="5B1BF14D" w14:textId="77777777" w:rsidR="00585241" w:rsidRDefault="00585241" w:rsidP="00585241">
      <w:pPr>
        <w:pStyle w:val="StandardWeb"/>
      </w:pPr>
      <w:r>
        <w:t xml:space="preserve">Für einen jeden von uns wird es ein letztes Jahr geben; möchte sich deshalb jeder fragen: Ist dies mein letztes? Wenn es das letzte für den Prediger sein sollte, so möchte er seine Lenden umgürten, um sich mit ganzem Ernst der Botschaft des Herrn zu entledigen, und er möchte seine Mitmenschen bitten, sich mit Gott versöhnen zu lassen. Teurer Freund, wird dieses Jahr dein letztes sein? Bist du bereit darauf, dass der Vorhang aufgezogen werde? Bist du jetzt bereit, den Ruf um Mitternacht zu hören und zum großen Abendmahl einzugehen? Alle müssen vor Gericht erscheinen, und wohl allen, welche durch den Glauben an Jesum imstande sind, ohne Schrecken vor die Schranken Gottes hintreten zu können. </w:t>
      </w:r>
    </w:p>
    <w:p w14:paraId="5A04F3E2" w14:textId="77777777" w:rsidR="00585241" w:rsidRDefault="00585241" w:rsidP="00585241">
      <w:pPr>
        <w:pStyle w:val="StandardWeb"/>
      </w:pPr>
      <w:r>
        <w:t xml:space="preserve">Und wenn wir so lange leben, dass wir zu den ältesten Bewohnern unsrer Stadt und unsres Landes gezählt werden – endlich müssen wir doch Abschied von hier nehmen; endlich läuft unser Lebensfaden ab und wir müssen die Stimme hören: „So spricht der Herr, dieses Jahr sollst du sterben.“ Es sind schon so viele dahin gegangen, und viele gehen jede Stunde dahin, so dass kein Mensch eines andren memento mori bedürfen sollte, und dennoch ist der Mensch so sehr geneigt, seine eigne Sterblichkeit zu vergessen und somit seine Hoffnungen auf die Seligkeit zu verscherzen. Wir können uns diese Tatsache gar nicht oft genug vor Augen führen. O, sterblicher Mensch, besinne dich! Schicke dich und begegne deinem Gott! Du musst Ihm begegnen; darum suche den Heiland. Ja, suche Ihn, ehe die Sonne untergeht. </w:t>
      </w:r>
    </w:p>
    <w:p w14:paraId="0B0D07EF" w14:textId="77777777" w:rsidR="00585241" w:rsidRDefault="00585241" w:rsidP="00585241">
      <w:pPr>
        <w:pStyle w:val="StandardWeb"/>
      </w:pPr>
      <w:r>
        <w:t xml:space="preserve">Noch eins. „Noch dies Jahr“; und es mag sein, dass nur „noch dies Jahr“ dazu da ist, um das Kreuz, gleich einem Leuchtturm, der Welt vorzuführen. Es ist das einzige Licht, auf welches kein Auge vergeblich blickt. O, dass Millionen darauf blicken und das Leben haben möchten! Bald wird der Herr Jesus zum andernmal erscheinen, und dann wird der milde Strahl seines Kreuzes der Glut seines Thrones Platz machen, dann wird anstatt des Erlösers der Richter sichtbar werden. Jetzt rettet Er, dann aber wird Er richten. Lasst uns jetzt seine Stimme hören. Er hat einen Tag zum Gericht bestimmt; lasst uns alles aufbieten, um die Gnadenzeit auszunützen. Lasst uns heute an Jesum glauben, da es sehr wohl möglich ist, das dies unser letzter Tag ist. Dies ist die Bitte eines Kranken, der nun erschöpft in seine Kissen zurück sinkt. Höret die bitte um eurer Seelen willen, damit ihr lebet! </w:t>
      </w:r>
    </w:p>
    <w:p w14:paraId="0DF625B5" w14:textId="77777777" w:rsidR="00585241" w:rsidRDefault="00585241" w:rsidP="00585241">
      <w:pPr>
        <w:pStyle w:val="StandardWeb"/>
      </w:pPr>
      <w:r>
        <w:t>„Zum neuen Jahr ein neues Leben,</w:t>
      </w:r>
      <w:r>
        <w:br/>
        <w:t>Voll Wahrheit, Geist und Glaubenskraft.</w:t>
      </w:r>
      <w:r>
        <w:br/>
        <w:t>Das wollest Du, o Herr, mir geben</w:t>
      </w:r>
      <w:r>
        <w:br/>
        <w:t>Nach Deiner Gnade, die da schafft</w:t>
      </w:r>
      <w:r>
        <w:br/>
        <w:t>Das Alte ewig jung und neu,</w:t>
      </w:r>
      <w:r>
        <w:br/>
        <w:t xml:space="preserve">Vom Fluch und vom Verderben frei. </w:t>
      </w:r>
    </w:p>
    <w:p w14:paraId="371147FA" w14:textId="77777777" w:rsidR="00585241" w:rsidRDefault="00585241" w:rsidP="00585241">
      <w:pPr>
        <w:pStyle w:val="StandardWeb"/>
      </w:pPr>
      <w:r>
        <w:t>Auf Deine Kraft hin, will ich's wagen,</w:t>
      </w:r>
      <w:r>
        <w:br/>
        <w:t>Dem eignen Leben und der Welt</w:t>
      </w:r>
      <w:r>
        <w:br/>
        <w:t>Von ganzem Herzen zu entsagen,</w:t>
      </w:r>
      <w:r>
        <w:br/>
        <w:t>Will Dich ergreifen, der mich hält,</w:t>
      </w:r>
      <w:r>
        <w:br/>
        <w:t>Mich trägt, mich hebt und wohl bewahrt,</w:t>
      </w:r>
      <w:r>
        <w:br/>
        <w:t xml:space="preserve">Auch wenn es stürmt auf dunkler Fahrt. </w:t>
      </w:r>
    </w:p>
    <w:p w14:paraId="2D0316A4" w14:textId="77777777" w:rsidR="00585241" w:rsidRDefault="00585241" w:rsidP="00585241">
      <w:pPr>
        <w:pStyle w:val="StandardWeb"/>
      </w:pPr>
      <w:r>
        <w:t>Wer, Herr, Dich hat, der hat das Leben</w:t>
      </w:r>
      <w:r>
        <w:br/>
        <w:t>Und ist vom Tode frei gemacht;</w:t>
      </w:r>
      <w:r>
        <w:br/>
        <w:t>Der kann sich froh zu Dir erheben,</w:t>
      </w:r>
      <w:r>
        <w:br/>
        <w:t>Weil Du ihn längst hindurch gebracht;</w:t>
      </w:r>
      <w:r>
        <w:br/>
        <w:t>Und ob er stirbt, ist ihm der Tod</w:t>
      </w:r>
      <w:r>
        <w:br/>
        <w:t xml:space="preserve">Ja nur des Lebens Morgenrot.“ </w:t>
      </w:r>
    </w:p>
    <w:p w14:paraId="6A885CBB" w14:textId="77777777" w:rsidR="00585241" w:rsidRDefault="00585241" w:rsidP="00585241">
      <w:pPr>
        <w:pStyle w:val="berschrift1"/>
      </w:pPr>
      <w:r>
        <w:t>Textor, Gustav Adolph - Am Neujahrstage.</w:t>
      </w:r>
    </w:p>
    <w:p w14:paraId="0C5A52E5" w14:textId="77777777" w:rsidR="00585241" w:rsidRDefault="00585241" w:rsidP="00585241">
      <w:pPr>
        <w:pStyle w:val="StandardWeb"/>
      </w:pPr>
      <w:r>
        <w:t xml:space="preserve">Hilf, Herr Jesu! lass gelingen, </w:t>
      </w:r>
      <w:r>
        <w:br/>
        <w:t xml:space="preserve">Hilf, das neue Jahr geht an, </w:t>
      </w:r>
      <w:r>
        <w:br/>
        <w:t xml:space="preserve">Lass es neue Kräfte bringen. </w:t>
      </w:r>
      <w:r>
        <w:br/>
        <w:t xml:space="preserve">Dass aufs Neu' ich wandeln kann. </w:t>
      </w:r>
      <w:r>
        <w:br/>
        <w:t xml:space="preserve">Neues Glück und neues Leben </w:t>
      </w:r>
      <w:r>
        <w:br/>
        <w:t xml:space="preserve">Wollest Du aus Gnaden geben. </w:t>
      </w:r>
      <w:r>
        <w:br/>
        <w:t xml:space="preserve">Herr! Du wollest Gnade geben, </w:t>
      </w:r>
      <w:r>
        <w:br/>
        <w:t xml:space="preserve">Dass dies Jahr mir heilig sei, </w:t>
      </w:r>
      <w:r>
        <w:br/>
        <w:t xml:space="preserve">Und ich christlich könne leben, </w:t>
      </w:r>
      <w:r>
        <w:br/>
        <w:t>Ohne Trug und Heuchelei,</w:t>
      </w:r>
      <w:r>
        <w:br/>
        <w:t xml:space="preserve">Dass ich noch allhier auf Erden </w:t>
      </w:r>
      <w:r>
        <w:br/>
        <w:t xml:space="preserve">Fromm und selig möge werden. Amen! </w:t>
      </w:r>
    </w:p>
    <w:p w14:paraId="002AD052" w14:textId="77777777" w:rsidR="00585241" w:rsidRDefault="00585241" w:rsidP="00585241">
      <w:pPr>
        <w:pStyle w:val="StandardWeb"/>
      </w:pPr>
      <w:r>
        <w:t xml:space="preserve">Geliebte Christen! Als die Kinder Israel bei ihrem Auszuge aus Ägypten von den Ägyptern verfolgt wurden und teils zu dem Herrn schrien, teils auch wider Mosen murrten, dass er sie weggeführt hatte, da sprach Mose zum Volk: „Fürchtet euch nicht, (2. Mose 14, 13) stehet fest und sehet zu, was für ein Heil der Herr heute an euch tun wird. Denn diese Ägypter, die ihr heute sehet, werdet ihr nicht sehen ewiglich. Der Herr wird für euch streiten, und ihr werdet stille sein.“ </w:t>
      </w:r>
    </w:p>
    <w:p w14:paraId="058684F4" w14:textId="77777777" w:rsidR="00585241" w:rsidRDefault="00585241" w:rsidP="00585241">
      <w:pPr>
        <w:pStyle w:val="StandardWeb"/>
      </w:pPr>
      <w:r>
        <w:t xml:space="preserve">Nun ist euch wohl bekannt, wie dies Wort in Erfüllung ging, wie Gott sein auserwähltes Volk durch das Meer trockenen Fußes hindurchführte, ihre Feinde aber ersäufte, dass nicht Einer entrann. Auch heute wollen wir diese Geschichte nur als ein Bild und Gleichnis gebrauchen; sie ist nämlich das Bild eines Menschen, der durch die Buße zu Gott und den Glauben an Jesum Christum der Sünde und dem ewigen Tode entronnen ist. Wir gedachten gestern daran, wie die Sünden eines unbußfertigen Menschen sich anhäufen, und wie sie dann unverhofft gleich einem starken Heere seinen Augen offenbar werden, und ihm Verderben drohen. Dann soll man sich aufrichtig zur Buße kehren, und von Herzensgrund Gnade bei Gott suchen durch Jesum Christum, so wird man dem Verderben entrinnen. Zu einem wahrhaft bußfertigen Menschen heißt es auch: „Fürchtet euch nicht, stehet fest und sehet zu, was für ein Heil der Herr, euer Gott an euch getan hat.“ Es heißt da auch: „Der Herr hat für euch gestritten und ihr sollte stille sein.“ Es hat nämlich das Lamm Gottes die Sünden der Welt getragen, hat für uns gestritten wider Teufel, Tod und Hölle, und wir können stille sein. Es heißt zu den wahrhaft Bußfertigen auch: „Ihr werdet diese eure Feinde, die euch verfolgen, dieses Verderben, das euch bedrohet, werdet ihr nicht sehen ewiglich.“ Die wahrhaft Bußfertigen bedecket der Herr mit starker Hand, er streitet für sie, er kleidet sie mit seiner Gerechtigkeit, er heilet alle ihre Gebrechen, er spricht zu ihnen: Du bist mein, ich erlöse dich; und ihre Sünden, welche ihnen gleich einer Heeresmacht auf den Fersen waren, lässt er untergehen in dem Meere seiner Barmherzigkeit, um Jesu Christi willen, durch welchen sie versöhnet sind </w:t>
      </w:r>
    </w:p>
    <w:p w14:paraId="14A729BC" w14:textId="77777777" w:rsidR="00585241" w:rsidRDefault="00585241" w:rsidP="00585241">
      <w:pPr>
        <w:pStyle w:val="StandardWeb"/>
      </w:pPr>
      <w:r>
        <w:t xml:space="preserve">Haben wir nun gestern gehört, was uns bedroht, so wollen wir heute durch Gottes Gnade hören, was uns erretten kann. Wollte Gott, dass unsre Herzen Beides immer tiefer erkennen möchten, den Ernst und die Güte Gottes, damit wir unseren Lauf nicht abwenden möchten von dem Ziele, das uns vorgesteckt ist. O wollte Gott, dass wir unsre Sinne in. keinerlei Weise zerrütten und zerstreuen ließen, sondern in aller Einfalt das Eine suchen möchten, was noch ist, nämlich Jesum und seine Gnade, denn die allein ist es, die uns retten kann. </w:t>
      </w:r>
    </w:p>
    <w:p w14:paraId="6BF8CFC5" w14:textId="77777777" w:rsidR="00585241" w:rsidRDefault="00585241" w:rsidP="00585241">
      <w:pPr>
        <w:pStyle w:val="StandardWeb"/>
      </w:pPr>
      <w:r>
        <w:t xml:space="preserve">Lasst uns miteinander den Herrn um Gnade und Segen anflehen, zur Betrachtung seines Wortes in einem stillen und andächtigen Gebete. </w:t>
      </w:r>
    </w:p>
    <w:p w14:paraId="4347B49C" w14:textId="77777777" w:rsidR="00585241" w:rsidRDefault="00585241" w:rsidP="00585241">
      <w:pPr>
        <w:pStyle w:val="StandardWeb"/>
      </w:pPr>
      <w:r>
        <w:t xml:space="preserve">Text: Lucas 13, 8-9. </w:t>
      </w:r>
      <w:r>
        <w:rPr>
          <w:rStyle w:val="Fett"/>
          <w:rFonts w:eastAsiaTheme="majorEastAsia"/>
        </w:rPr>
        <w:t>Er aber antwortete und sprach zu ihm: Herr, lass ihn noch dies Jahr, bis dass ich um ihn grabe, und bedünge ihn, ob er wollte Frucht bringen; wo nicht so haue ihn darnach ab.</w:t>
      </w:r>
      <w:r>
        <w:t xml:space="preserve"> </w:t>
      </w:r>
    </w:p>
    <w:p w14:paraId="30E8A674" w14:textId="77777777" w:rsidR="00585241" w:rsidRDefault="00585241" w:rsidP="00585241">
      <w:pPr>
        <w:pStyle w:val="StandardWeb"/>
      </w:pPr>
      <w:r>
        <w:t xml:space="preserve">Wir haben gestern, da wir am Schlüsse eines Jahres standen, die Worte betrachtet, welche diesen vorangehen, und das Urteil des Herrn gehört, dass der unfruchtbare Baum abgehauen werden solle, weil er das Land unnützerweise hindre. Nun stehen wir an dem Eingange eines neuen Jahres, und müssen mit Jeremias ausrufen: „Die Güte des Herrn ist es, dass wir nicht gar aus sind, und seine Barmherzigkeit hat noch kein Ende.“ Wir müssen uns zuerst Rechenschaft geben woher uns das kommt, dass wir ungeachtet vieler Sünden, ungeachtet unsrer gänzlichen Unwürdigkeit, ungeachtet der ernstlichen Drohungen des göttlichen Wortes nicht allein noch da sind, sondern dass wir auch noch in dem Weinberge des Herrn stehen, sein Wort und Heiligtum noch haben. </w:t>
      </w:r>
    </w:p>
    <w:p w14:paraId="68468B8D" w14:textId="77777777" w:rsidR="00585241" w:rsidRDefault="00585241" w:rsidP="00585241">
      <w:pPr>
        <w:pStyle w:val="StandardWeb"/>
      </w:pPr>
      <w:r>
        <w:t xml:space="preserve">„Herr, lass ihn noch dies Jahr“ so bittet der Weingärtner für den Feigenbaum. Das ist Jesus Christus, der für uns bittet d. h. mit andern Worten, wenn unsre Sünden es längst verdient haben, dass wir abgehauen und verworfen werden, so hält Christi Verdienst und Gnade den Sturz noch auf, und die Barmherzigkeit Gottes lässt uns um Jesu willen noch Raum zur Buße. Durch die Gnade Jesu Christi bleibt doch noch immer eine Anzahl von Gerechten, die durch den Glauben an seinen Namen gerecht sind, übrig, um derer willen Gott den Erdkreis verschonet; im Einzelnen aber hat Gott um Christi willen Geduld, und gibt den Sündern Raum zur Buße, so lange noch ein Funke von Hoffnung übrig bleibt, dass sie sich wenden möchten von dem Wege des Verderbens. Wir können es wohl als gewiss ansehen, dass Gott die ersten Menschen würde bald von der Erde ausgerottet haben, nachdem sie von seinem Gebote gewichen, der Sünde, und durch die Sünde dem Tode in die Arme gefallen waren; er würde sie vertilgt haben, wenn nicht schon der Gnadenratschluss gefasst gewesen wäre, dass er zu seiner Zeit seinen eingeborenen Sohn in die Welt senden wolle, den Sündern eine Erlösung zu erwerben. Ihr wisset, wie Gott diesen Ratschluss alsbald selbst verkündigte, wie schon Abel ein Gerechter genannt wird, dessen Opfer Gott wohlgefiel. Zu den Zeiten der Sündflut, was hielt das Verderben noch die 120 Jahre auf? Gott harrete durch Geduld, auch mochte noch hin und wieder eine Seele sein, die ihn suchte und seinen Verheißungen glaubte. Und warum war der Untergang der ersten Welt nicht völlig? Die Seele des gerechten Noah, und mit ihm sein Haus sollte erhalten bleiben durch Gottes Geduld und Gnade, denn er fürchtete Gott und glaubte seinen Worten. Als Sodom's und Gomorrha's Untergang beschlossen war, da war der Herr auf Abrahams Bitten bereit, wenn er zehn Gerechte darin fände, um derselben willen die ganzen Städte zu verschonen. Und sandte seinen Engel, um den gerechten Lot von dem Untergange zu erretten. Zu Elias Zeiten, als dieser Prophet meinte, sein Volk sei völlig von dem Herrn gewichen, und er allein übrig geblieben, da antwortete ihm der Herr: „Ich habe mir lassen überbleiben 7000, die nicht ihre Kniee gebeugt haben vor dem Baal.“ Zu den Zeiten der babylonischen Gefangenschaft waren es die Wenigen, die den Herrn fürchteten, um derer willen der Untergang Israels nicht völlig war, und wurden nach den Tagen der Läuterung wieder zu Gnaden angenommen. So ist auch in der Christenheit das Gebet der Gerechten die Mauer, welche dem Verderben wehret, und wir mögen mit Jesaias Worten in unserm Sinne sagen: „Wenn uns der Herr Zebaoth nicht ein Weniges ließe überbleiben, so würden wir bald wie Sodom, und gleichwie Gomorrha sein.“ </w:t>
      </w:r>
    </w:p>
    <w:p w14:paraId="75649123" w14:textId="77777777" w:rsidR="00585241" w:rsidRDefault="00585241" w:rsidP="00585241">
      <w:pPr>
        <w:pStyle w:val="StandardWeb"/>
      </w:pPr>
      <w:r>
        <w:t xml:space="preserve">Was ist das doch, dass er uns bis hierher gebracht hat? woher kommt uns das, dass er unseren Leuchter nicht von der Stelle gestoßen, dass er das Pfund nicht von uns genommen hat, und Andern gegeben? Da sind die unabsehlichen Völker der Heiden, die sehnen sich zum Teil herzlich nach etlichen Brocken von dem Überfluss, der unser Vielen zum Überdruss geworden ist. Was hindert den, der im Himmel thronet, dass er seine Gnade und Gnadenmittel nicht von uns nimmt und den Heiden gibt, die ihm bessere Früchte tragen möchten. Wie er einst zu Israel sprach: Das Reich Gottes wird von euch genommen und den Heiden gegeben werden, die bessere Früchte bringen (2. Mos. 21,43). Hat er nicht schon manches christliche Land wieder in die Macht der Feinde Jesu Christi gestürzt, und ihre Leuchter weggestoßen? O wahrlich, unsre Sünden hätten dies längst zu Wege gebracht, wenn nicht hin und wieder etliche Seelen anhaltend rängen mit dem Herrn, und als ein Salz der Erde das Verderben aufhielten. Solche stehet der Herr an, und schonet um Christi Willen, und seine Güte ist es, dass wir nicht gar aus sind. Das bewirkt Christi Gnade, der für uns bittet und spricht: „Herr, lass ihn noch dies Jahr.“ Sehen wir mehr auf das Einzelne, ja ein Jeglicher auf seinen eigenen Zustand. Womit haben wir es doch verdienet, dass der Herr uns bis hierher gebracht hat? Mit nichts, sondern die Güte des Herrn ist es, dass wir nicht gar aus sind. Das haben die frommsten Menschen von Anbeginn erkannt und zu Gottes Ehre auch bekannt, und wenn die es einsahen, was wollten wir denn noch von uns sagen? Ich rufe euch Jacob ins Gedächtnis, wie er vor Gott bekennt und ausruft: „Ich bin zu gering aller Barmherzigkeit und Treue, die Du an mir getan hast.“ </w:t>
      </w:r>
    </w:p>
    <w:p w14:paraId="2E20E1A7" w14:textId="77777777" w:rsidR="00585241" w:rsidRDefault="00585241" w:rsidP="00585241">
      <w:pPr>
        <w:pStyle w:val="StandardWeb"/>
      </w:pPr>
      <w:r>
        <w:t xml:space="preserve">An David erinnern wir uns, wie er ausruft: „Wer bin ich Herr, Herr, und was ist mein Haus, das Du mich bis hierher gebracht hast.“ Wir gedenken an den Apostel Paulus, wie er sich den Allergeringsten unter allen Aposteln nennt, als der nicht Wert sei, ein Apostel zu heißen; wie er sich den Vornehmsten unter den Sundern nennt, und hinzusetzt: „Aber darum ist mir Barmherzigkeit widerfahren, auf dass an mir vornehmlich Jesus Christus erzeigte alle Geduld, zum Exempel denen, die an ihn glauben sollten zum ewigen Leben.“ Wenn aber diese so deutlich sahen, dass sie nichts von sich selber seien, sondern Alles von Gottes Barmherzigkeit, was sind denn wir? Seht, auch für uns hat der große Erzhirte, der treue Erretter gebeten: „Herr lass ihn noch dies Jahr;“ er hat das Urteil über uns aufgehalten, und seine Barmherzigkeit nicht von uns gewendet. Ist unter uns noch eine Zahl, die ihm angehört von ganzem Herzen, die er unter die Seinen zählt, so ist das seine Barmherzigkeit. Er sprach zu Elias Zeiten nicht: Es sind mir 7000 übrig blieben, sondern er sprach: „Ich lasse mir 7000 übrig bleiben.“ Welche also unter uns noch übrig sind, als das Volk seines Eigentums, die hat er sich übrig bleiben lassen durch seine Gnade. Ist unter uns noch Glaube übrig, der sich fest anklammert an das lebendige und wahrhaftige Wort Gottes, so ist das seine Barmherzigkeit; denn er spricht zum Petrus nicht: Du bist stark, dein Glaube wird nicht aufhören; sondern er sagt: „Ich habe für dich gebeten, dass dein Glaube nicht aufhöre.“ Seine Fürsorge und Fürbitte ist es, sein Verdienst und Barmherzigkeit ist, dass wir noch hier beisammen sind, und noch von Grund des Herzens bekennen können, dass Jesus Christus der Herr sei, gestern und heute und derselbige auch in Ewigkeit. </w:t>
      </w:r>
    </w:p>
    <w:p w14:paraId="3E7D99E9" w14:textId="77777777" w:rsidR="00585241" w:rsidRDefault="00585241" w:rsidP="00585241">
      <w:pPr>
        <w:pStyle w:val="StandardWeb"/>
      </w:pPr>
      <w:r>
        <w:t xml:space="preserve">Wir wenden uns nun zu der Frage, zu welchem Zwecke der Herr so gnädig mit uns verfährt, und was wir von der Zukunft zu erwarten haben? Er sagt in unserm Texte von dem Baume, der abgehauen werden sollte: „Herr lass ihn noch dies Jahr, bis dass ich um ihn grabe, und bedünge ihn, ob er wollte Frucht bringen; wo nicht, so haue ihn darnach ab.“ - Versteht ihr das? Gleichwie man bei einem Baume, der nicht Frucht tragen will, allerlei tut und versucht, als Graben, Düngen und dergleichen, um ihn zum Tragen zu bringen, ehe man ihn abhaut, und einen andern cm seine Stelle setzt; so will Christus mit uns verfahren nach seiner Barmherzigkeit. Dazu hat er uns auch dies Jahr noch erreichen lassen. Er wird uns sein Wort unablässig vor die Augen stellen, wird bitten und rufen lassen in seinem Namen: „Lasst euch versöhnen mit Gott.“ Er wird uns seine Gnade und sein Gericht, seine Güte und seinen Ernst verkündigen lassen, er wird durch mancherlei Heimsuchungen bald an diese, bald an jene Tür anklopfen, und rufen: „Wache auf, der du schläfst, und stehe auf von den Toten!“ Er wird uns Gelegenheit genug darbieten, den Glauben mit der Tat zu beweisen, ihn selbst in seinen Gliedern zu speisen, zu tränken, zu kleiden, zu besuchen, zu beherbergen. Er wird bereit sein, den Bußfertigen Gnade zu geben, und das Schreien der elenden Herzen zu erhören. Er wird es an keinem Stücke fehlen lassen, das zur Heilung unsers Schadens, zur Rettung unsrer Seelen notwendig ist. Denn dazu ist er gekommen, dass er suche und selig mache, das verloren, und hat nicht Lust am Tode des Sünders, sondern will, dass allen Menschen geholfen werde, und zur Erkenntnis der Wahrheit kommen. Das ist das Ziel aller Absichten Gottes mit uns, dass er uns aus dem Verderben herumhole, auf dass wir etwas seien zum Lobe seiner herrlichen Gnade. </w:t>
      </w:r>
    </w:p>
    <w:p w14:paraId="73865C1A" w14:textId="77777777" w:rsidR="00585241" w:rsidRDefault="00585241" w:rsidP="00585241">
      <w:pPr>
        <w:pStyle w:val="StandardWeb"/>
      </w:pPr>
      <w:r>
        <w:t xml:space="preserve">Wir stehen an der Pforte eines neuen Jahres, es liegt vor uns, und wie gern möchte Mancher unter uns einen Blick in die Dunkelheit tun, und wissen können, was diese 365 Tage uns bringen werden. Der Zeiger an der Uhr unsers Lebens ist eine Stunde vorgerückt. Mancher mag die Augen geschlossen haben, der vor einem Jahre noch unter euch war; Mancher wird das Licht des Tages nicht mehr sehen, wenn es abermals heißen wird: das Jahr ist dahin. Die schnell dahin eilende Zeit dränget alles zur Entscheidung, jede Stunde trägt uns dem Augenblicke näher zu, in welchem es heißen wird: „Bestell dein Haus, denn du müsst sterben,“ dem Augenblicke, da wir vor Gottes Angesicht erscheinen, und da sich das: „Angenommen oder Verworfen“ entscheiden soll. Und diese Tage der „Geduld und Gnade sollten wir nicht erkennen, sollten wir unbenutzt verstreichen lassen? Das neue Jahr liegt vor uns, und wir wissen nicht, ob wir sein Ende auf Erden sehen werden. O lasst uns nicht auf beiden Seiten hinken zwischen dem Herrn und der Welt, sondern heute erwählet euch, welchem ihr dienen wollet, und zwar erwählet euch Den, der uns durch seine Gnade bis Hierher gebracht hat. Es gibt ein sicheres Mittel, wodurch man sich ganz gewiss machen kann, dass Einem in dem vorliegenden Jahre nur Gutes begegnen könne. Das Mittel ist dies: Suche mit ganzem Ernste durch Jesum Christum Gnade bei Gott, habe Gott im Herzen, so kann dir nichts Böses widerfahren, sondern nur Gutes, denn es ist gewiss, „dass denen, die Gott lieben, alle Dinge zum Besten dienen;“ es ist gewiss, dass der Herr ein Aufsehen hat auf seine Auserwählten, dass seine Barmherzigkeit kein Ende hat bei denen, die seinen Bund halten, und gedenken an seine Gebote, dass sie darnach tun. Der Herr Christus ruft auch zu uns: „Wie oft habe ich euch sammeln wollen, wie eine Henne ihre Küchlein unter ihre Flügel sammelt!“ Lasst uns nun so zu ihm eilen, dass er über uns nicht hinzusetzen dürfe, als er über Jerusalem hinzusetzte, da er sprach: „Aber ihr habt nicht gewollt.“ Durch seine Gnade stehen wir noch hier, durch seine Gnade haben wir noch, was zur Seligkeit notwendig ist, lasst uns nun Früchte bringen zu seines Namens Ehre reichlich, rechtschaffene Früchte der Buße, aufrichtigen Glauben, ungefärbte Liebe, ungeheuchelte Frömmigkeit und ein gottseliges Leben, so wird unsre Frucht bleiben, und wir nicht verworfen werden von seinem Angesicht. Das ist sein freundlicher Wille an uns, dazu hat er für uns gebeten, dass Gottes Geduld noch über uns bleibe; es ist aber auch sein ernstlicher Wille an uns, denn er spricht in unserm Texte: „Wo nicht, so haue ihn darnach ab.“ Behaltet dieses bedeutungsvolle: „Wo nicht.“ </w:t>
      </w:r>
    </w:p>
    <w:p w14:paraId="04885732" w14:textId="77777777" w:rsidR="00585241" w:rsidRDefault="00585241" w:rsidP="00585241">
      <w:pPr>
        <w:pStyle w:val="StandardWeb"/>
      </w:pPr>
      <w:r>
        <w:t xml:space="preserve">So lasst uns denn diesen reichen überschwänglichen Trost in das neue Jahr mitnehmen, dass wir einen großen Fürsprecher haben bei dem Vater, der für uns bittet, und uns aufs Beste vertritt, Jesus Christus, gestern und heute und ewig. Lasst uns aber auch die ernstliche Mahnung nicht vergessen, dass derselbe, der uns bis in den Tod geliebt hat, auch gesprochen hat: „Wo nicht,“ d. h. wo der Baum auch dann nicht Frucht bringt, so „haue ihn darnach ab.“ - Der Gott aller Gnade aber erfülle uns mit Fruchten der Gerechtigkeit, die durch Jesum Christum geschehen, zur Ehre und Lobe Gottes! Amen! - </w:t>
      </w:r>
    </w:p>
    <w:p w14:paraId="7D85D57A" w14:textId="77777777" w:rsidR="00585241" w:rsidRDefault="00585241" w:rsidP="00585241">
      <w:pPr>
        <w:pStyle w:val="StandardWeb"/>
      </w:pPr>
      <w:r>
        <w:t xml:space="preserve">Dich, o Herr, lobet unsere Seele, und was in uns ist Deinen heiligen Namen. Du vergibst uns alle unsere Sünde, und heilest alle unsere Gebrechen. Du erlösest unser Leben vom Verderben, und krönest uns mit Gnade und Barmherzigkeit. Du kennest uns, was für ein Gemachte wir sind, Du gedenkest daran, dass wir Staub sind. Darum hast Du uns nicht hingenommen in der Hälfte unserer Tage, sondern hast mit Deiner Geduld und Langmut uns getragen bis auf diesen Tag. Ja Deine Güte ist, dass wir nicht gar aus sind, und Deine Barmherzigkeit hat noch kein Ende; sie hat uns dies neue Jahr geschenkt, in das wir heute mit Dir getreten sind. So bleibe denn bei uns, Herr, bleibe bei uns an jedem Tage, in jeder Freude, in jedem Schmerze, den dies Jahr uns bringen möchte. Lass nicht ab, an unseren Seelen zu arbeiten, und gib, dass wir treu zu Dir stehen, und Dein Wort erwählen als unseres Fußes Leuchte und ein Licht auf unserem Wege. Und sollten wir im finsteren Tale wandeln, ja des Todes Schatten uns ereilen, so bleibe bei uns, dass wir durch Dich Alles verwinden, mit Dir eingehen in des Himmels Freude, und bei Dir bleiben in Ewigkeit. Amen! - </w:t>
      </w:r>
    </w:p>
    <w:p w14:paraId="125BB1FE" w14:textId="77777777" w:rsidR="00585241" w:rsidRDefault="00585241" w:rsidP="00585241">
      <w:pPr>
        <w:pStyle w:val="berschrift1"/>
      </w:pPr>
      <w:r>
        <w:t>Werner, Karl - Predigt am Neujahrsfeste</w:t>
      </w:r>
    </w:p>
    <w:p w14:paraId="62C81CBC" w14:textId="77777777" w:rsidR="00585241" w:rsidRDefault="00585241" w:rsidP="00585241">
      <w:pPr>
        <w:pStyle w:val="StandardWeb"/>
      </w:pPr>
      <w:r>
        <w:t xml:space="preserve">Karl Werner, Pfarrer in Fellbach. </w:t>
      </w:r>
    </w:p>
    <w:p w14:paraId="320352BB" w14:textId="77777777" w:rsidR="00585241" w:rsidRDefault="00585241" w:rsidP="00585241">
      <w:pPr>
        <w:pStyle w:val="StandardWeb"/>
      </w:pPr>
      <w:r>
        <w:t>Text: 2 Kor. 13, 13.</w:t>
      </w:r>
      <w:r>
        <w:br/>
      </w:r>
      <w:r>
        <w:rPr>
          <w:rStyle w:val="Fett"/>
          <w:rFonts w:eastAsiaTheme="majorEastAsia"/>
        </w:rPr>
        <w:t>Die Gnade unseres Herrn Jesu Christi und die Liebe Gottes und die Gemeinschaft des Heiligen Geistes sei mit euch Allen. Amen.</w:t>
      </w:r>
      <w:r>
        <w:t xml:space="preserve"> </w:t>
      </w:r>
    </w:p>
    <w:p w14:paraId="4489A221" w14:textId="77777777" w:rsidR="00585241" w:rsidRDefault="00585241" w:rsidP="00585241">
      <w:pPr>
        <w:pStyle w:val="StandardWeb"/>
      </w:pPr>
      <w:r>
        <w:t xml:space="preserve">In dem Herrn Geliebte! </w:t>
      </w:r>
    </w:p>
    <w:p w14:paraId="6F1DAFCA" w14:textId="77777777" w:rsidR="00585241" w:rsidRDefault="00585241" w:rsidP="00585241">
      <w:pPr>
        <w:pStyle w:val="StandardWeb"/>
      </w:pPr>
      <w:r>
        <w:t xml:space="preserve">Wir mögen einander bei dem Antritt dieses neuen Jahres wünschen, was wir wollen, so können wir nichts Köstlicheres nennen, als das, was der Apostel in dem so eben gelesenen Segenswunsch zusammengefasst hat, mit dem er seinen zweiten Brief an die Korinther schließt; denn diese Worte haben einen ganz eigentümlichen Reichtum. So unzählige Male sie auch schon seit achtzehn Jahrhunderten zur Begrüßung christlicher Gemeinden gebraucht worden sind, so haben sie doch nichts von ihrer Kraft verloren. Sie sind und bleiben so lieblich, dass man sie immer wieder gerne hört, und ihr Inhalt ist so reich, dass wir ihn nie genug erwägen und uns aneignen können. Nehmet es daher freundlich auf, wenn ich auch in diesem Jahre diesen apostolischen Wunsch meinen ersten Gruß an euch sein lasse, und bei der Betrachtung seines herrlichen Inhalts für diesmal verweile. </w:t>
      </w:r>
    </w:p>
    <w:p w14:paraId="60EDD67C" w14:textId="77777777" w:rsidR="00585241" w:rsidRDefault="00585241" w:rsidP="00585241">
      <w:pPr>
        <w:pStyle w:val="StandardWeb"/>
      </w:pPr>
      <w:r>
        <w:t xml:space="preserve">Wir haben ein ungemein wichtiges Jahr hinter uns, das bis an seinen Schluss voll war von ungewöhnlichen Gerichten und Segnungen unseres hochgelebten Gottes. Wir erkennen auch leicht, dass die Hand Gottes noch über uns ausgereckt ist und schauen daher großenteils mit trüben Blicken in die Zukunft. Denn so sind wir: statt zu danken für das viele Gute, das wir erlebt haben und noch fortgenießen, sorgen wir schon um das, was kommen wird und plagen uns selbst und Andere mit schweren Gedanken. Zudem gibt es allerlei Wünsche, große und kleine, ausgesprochene und verborgene, nötige und unnötige. Denn die Bedürfnisse vermehren sich mit jedem Jahre in unserer verwöhnten Zeit und führen manche schwere Last mit sich, manche Frage, wie man sich helfen, wie man das Mangelnde auftreiben und das vermeintlich Nötige beischaffen soll. Da liegt gar manche düstere Wolke auf der Stirne und es Löstet viele Mühe, sich aller der wechselnden Fragen und Gedanken zu erwehren, welche doch meistens nur leibliche oder doch zeitliche Bedürfnisse betreffen. Aber wie geht es? So lange wir diesen Sorgen nachhängen, lassen wir unsere höchsten Bedürfnisse außer Acht. Entweder sie bleiben uns völlig verdeckt oder wir widmen ihnen wenigstens nicht diejenige Aufmerksamkeit, die sie billig verdienten. </w:t>
      </w:r>
    </w:p>
    <w:p w14:paraId="1F4A47DD" w14:textId="77777777" w:rsidR="00585241" w:rsidRDefault="00585241" w:rsidP="00585241">
      <w:pPr>
        <w:pStyle w:val="StandardWeb"/>
      </w:pPr>
      <w:r>
        <w:t xml:space="preserve">In dieses Gewirre von Gedanken, wie sie sich bei einem Jahreswechsel aufdrängen, treten wir nun mit dem Wunsche hinein: „Die Gnade unseres Herrn Jesu Christi sei mit Euch!“ Wir bitten euch, nehmet diesen Wunsch mit seiner ganzen, vollen Bedeutung zu Herzen. Gesetzt, alle unsere Bekümmernisse um zeitliche Dinge würden uns auf einmal abgenommen und alle unsere irdischen Wünsche noch dazu gewährt; gesetzt, wir würden auf einmal in eine so günstige Lage versetzt, wie wir es kaum jemals träumten, und nun riefe uns plötzlich eine Stimme aus der Höhe zu: „Der Zorn Gottes liegt auf Dir!“ - was hätten wir gewonnen? Das ist aber in Wahrheit der Zustand vieler Menschen, welche von Andern um ihr vermeintliches Glück sehr beneidet werden. Einige derselben ahnen etwas davon und sind daher in einer beständigen Unruhe. Andere aber (und diese sind die Allerunglücklichsten) haben auch nicht die entfernteste Vermutung, dass sie unter dem Zorne Gottes stehen, ja sie glauben nicht einmal, dass es einen Zorn Gottes gebe und laufen zu gleicher Zeit immer tiefer in denselben hinein. Was dünket Euch, lieben Freunde, ist es nicht vor Allem nötig, dass wir uns und Andern die Gnade Jesu wünschen und sie von ganzem Herzen suchen? - Denn wer möchte sterben unter dem Zorne Gottes oder auch nur in der Ungewissheit, ob er ein Kind des Zornes oder ein Mit genösse der Gnade sei? Das wäre ja peinlich und man hätte überdies immer mehr Pein zu gewarten. Vielleicht es hat Eines Gnade gehabt und wieder verloren unter den weltlichen Umtrieben, unter den Lüsten und Zerstreuungen oder unter den Sorgen dieses Lebens. Soll sie verloren bleiben oder wild sie sich schnell wieder finden lassen im entscheidenden Augenblick? Mit Nichten. Darum lasse ein Jedes die allerwichtigste Sorge, Gnade zu haben und zu bewahren, sogleich die Oberhand gewinnen: sehe ein Jedes, das wankend geworden ist, dass es alsbald wieder befestigt werde in der Gnade Jesu. Sie ist das Eine, was Not tut. </w:t>
      </w:r>
    </w:p>
    <w:p w14:paraId="7FB3A393" w14:textId="77777777" w:rsidR="00585241" w:rsidRDefault="00585241" w:rsidP="00585241">
      <w:pPr>
        <w:pStyle w:val="StandardWeb"/>
      </w:pPr>
      <w:r>
        <w:t xml:space="preserve">Die Weltereignisse, die uns so oft viel beschäftigen, gehen ihren Gang ohne uns fort und nehmen oft eine ganz unerwartete Wendung, zum Beweise dafür, dass unsere Mitberatungen ganz überflüssig waren. Wir mögen ihretwegen ruhig und unbesorgt sein; der Herr sitzt im Regimente und macht Alles wohl. Aber wenn wir mit Ihm nicht gut stünden, wenn Er mit uns zürnen müsste, dann sähe es bedenklich aus. Dass es aber wirklich bei Manchem so bedenklich steht, darauf deuten allerlei Zeichen hin, die wir jetzt nicht nennen wollen. Der Herr wolle ein Jedes in seinem Teile darauf hinweisen, wie Er denn nach Seiner großen Treue gerne tut. </w:t>
      </w:r>
    </w:p>
    <w:p w14:paraId="29974ABF" w14:textId="77777777" w:rsidR="00585241" w:rsidRDefault="00585241" w:rsidP="00585241">
      <w:pPr>
        <w:pStyle w:val="StandardWeb"/>
      </w:pPr>
      <w:r>
        <w:t xml:space="preserve">Gnade wünschen wir einander vor allem Andern; darin liegt die Erinnerung, dass wir diese vor Allem bedürfen um der Sündennot willen, in welcher wir stecken. Denn wir sind Alle abgewichen und allesamt untüchtig geworden: da ist nicht der Gutes tue, auch nicht Einer. Das ist nun freilich eine alte Wahrheit und eine allgemeine: aber unsere Übertretungen sind neu und die Schuld, die wir zu tragen haben, ist unsere eigene besondere, sie lastet auf uns so, als ob nur wir sie hätten. Ist Jemand hier, der sich aufs Rechten mit Gott einlassen möchte? Er würde Nichts gewinnen, wohl aber verlieren, weil die Gnade nur der erlangt, der seine eigene Gerechtigkeit nicht aufrichten will. Die Sünde aber muss Jedem dargelegt werden, wie sie ist, „auf dass Aller Mund verstopfet werde, und alle Welt Gott schuldig sei.“ </w:t>
      </w:r>
    </w:p>
    <w:p w14:paraId="2C1B3D1B" w14:textId="77777777" w:rsidR="00585241" w:rsidRDefault="00585241" w:rsidP="00585241">
      <w:pPr>
        <w:pStyle w:val="StandardWeb"/>
      </w:pPr>
      <w:r>
        <w:t xml:space="preserve">Wir wünschen euch aber die Gnade Jesu: nicht die Gnade Gottes im Allgemeinen, sondern die Gnade unseres Herrn Jesu Christi, und das hat seinen Grund. Die Gnade Gottes erweist sich in Seiner ganzen Weltregierung: Gnade ist es, dass Er die arge Welt noch fortbestehen lässt, dass Er Seine Sonne über Böse und Gute aufgehen, dass Er regnen lässt über Gerechte und Ungerechte. Er hätte ja das volle Recht, ganz anders zu handeln: aber Er will nicht aus schonender Geduld und großer Güte. Diese Verschonung kommt auch dem Gottlosen zu gut: denn Gott trägt auch die Gefäße des Zornes mit großer Geduld. Aber diese Schonung muss einmal ein Ende nehmen. Was die Gottlosen von der Gnade oder richtiger von der Langmut und Geduld Gottes erfahren, das ist nur ein Aufschub der verdienten Strafe und wird beim letzten Gericht dazu dienen, das Recht Gottes bei ihrer Verdammnis desto klarer ins Licht zu stellen. Aber, was wir unseren geliebten Brüdern wünschen - die Gnade des Herrn Jesu Christi - das ist etwas ganz Anderes - es ist die rettende Gnade Gottes, die den Sünder nicht bloß trägt, sondern bekehrt, nicht bloß verschont, sondern erlöst, nicht bloß mit irdischen Wohltaten erfreut, sondern ihm seine Sünden vergibt, die Gnade, welche ihn nicht lässt, wie er ist, sondern aus einem Kinde des Zornes einen Erben der Seligkeit, aus einem Sünder einen Gerechten macht. Da wird der Zorn nicht aufgehoben, sondern er nimmt ein Ende, er wird abgetan. Der Erwählte wird in einen unaufhörlichen Gnadenstand versetzt, bei welchem es aus einer Seligkeit in die andere geht. Römer 6, 23. </w:t>
      </w:r>
    </w:p>
    <w:p w14:paraId="2C0405BC" w14:textId="77777777" w:rsidR="00585241" w:rsidRDefault="00585241" w:rsidP="00585241">
      <w:pPr>
        <w:pStyle w:val="StandardWeb"/>
      </w:pPr>
      <w:r>
        <w:t xml:space="preserve">Der Genuss dieser Gnade ist von der Person Jesu unzertrennlich. Er ist der einzige Mensch, an dem Gott um Seiner selbst willen Wohlgefallen hat, sowohl darum, weil er Sein eingeborner lieber Sohn ist, der in Ihm Mensch geworden ist, als auch darum, weil Er allein einen vollkommenen Gehorsam bewiesen und dazu der ganzen Welt Sünde als das Lamm Gottes auf sich genommen hat und für die Übeltäter gebeten. Seit Er, der Menschensohn, der andere Adam, in die Welt gekommen ist, zu suchen und selig zu machen, was verloren ist, hat Gott erst wieder ein Wohlgefallen an den Menschen, wie die Engel bei Seiner Geburt verkündigten und seit Er den Tod für Alle geschmeckt und durch den Tod Dem, der des Todes Gewalt hatte, die Macht genommen und eine ewige Erlösung erfunden hat - seitdem ist nun erst die rechte Gnade Gottes erschienen und wird uns angeboten durch die Offenbarung Jesu Christi. Denn „so an Eines Sünde Viele gestorben sind, so ist vielmehr Gottes Gnade und Gabe Vielen reichlich wiederfahren durch die Gnade des einigen Menschen Jesu Christi.“ </w:t>
      </w:r>
    </w:p>
    <w:p w14:paraId="315CB75E" w14:textId="77777777" w:rsidR="00585241" w:rsidRDefault="00585241" w:rsidP="00585241">
      <w:pPr>
        <w:pStyle w:val="StandardWeb"/>
      </w:pPr>
      <w:r>
        <w:t xml:space="preserve">Diese Gnade wünschen wir Allen, die sie bisher noch nicht geschmeckt oder nicht in ihrer unvergleichlichen Süßigkeit genossen haben. Wie köstlich ist sie! Wie ein erfrischender Tau auf ein dürres Feld, wie ein lieblicher Sonnenschein auf ein bleiches Angesicht, wie kühlende Tropfen auf ausgetrocknete Lippen, so belebend wirkt sie auf das Her; des armen Sünders, der die Größe seiner Schuld fühlt und die Schrecken des Gewissens, die Peinigungen des alten Verklägers empfindet und sich flüchtet unter das Kreuz Jesu, zu seiner vollkommenen Gerechtigkeit, zu seinem ewig gültigen Opfer. </w:t>
      </w:r>
    </w:p>
    <w:p w14:paraId="4CF36238" w14:textId="77777777" w:rsidR="00585241" w:rsidRDefault="00585241" w:rsidP="00585241">
      <w:pPr>
        <w:pStyle w:val="StandardWeb"/>
      </w:pPr>
      <w:r>
        <w:t xml:space="preserve">Eher ist gewiss keinem Menschen geholfen, als bis er diese Gnade Jesu im Glauben ergreift. Aber dann, wenn er sie hat, dann ist ihm auch Alles zu Teil geworden, was er bedarf. Hört es, die ihr schon lange von dieser Gnade ergriffen seid. Meinet ihr, ihr kennet und habet sie ganz? Ihr irret. Die Ersten, welche sie ergriff, sagen selbst: „Aus Seiner Fülle haben wir genommen Gnade um Gnade; sie wünschen ihren Brüdern dieselbe Gnade immer aufs Neue, denn sie haben sie erkannt als ein unerschöpfliches Meer, das Wasser des Lebens genug hat für die ganze gefallene Sünderwelt und für jedes einzelne, dürstende Herz. O warum schöpfen wir so sparsam, so selten daraus? Wir können uns nicht verbergen, dass noch Vieles in uns ist, was sich bis in dieses Jahr herein der vergebenden, reinigenden Gnade Jesu entzogen und verborgen hat. Wollen wir uns nicht noch mehr vergeben und abwaschen lassen, als bisher? Die Gnade Jesu ist ja nicht bloß für Dieses oder Jenes da, was wir zuerst für Sünde erkannten. Alles unser eigenes Werk muss in ihrem Lichte als unrein erkannt, unser ganzes Wesen muss durch sie gereinigt und geheiligt werden. Die Gnade Jesu müssen wir mit ganzem Herzen fassen und außer ihr Nichts mehr haben, dann haben wir Frieden. Das Geringste, was von uns neben ihr noch stehen bleiben soll, das entstellt und verderbt Gottes Werk. In diesem Sinne wünschen wir euch die Gnade des Herrn Jesu Christi, so nämlich, dass Er mit Seiner Gnade allein Alles gelten soll, dass wir ganz in derselben ruhen und außer ihr alle Hoffnung aufgeben, dass wir Nichts mehr tun wollen ohne sie, aber Alles tun und leiden, wozu uns durch dieselbe Kraft und Antrieb gegeben wird. </w:t>
      </w:r>
    </w:p>
    <w:p w14:paraId="300BECB7" w14:textId="77777777" w:rsidR="00585241" w:rsidRDefault="00585241" w:rsidP="00585241">
      <w:pPr>
        <w:pStyle w:val="StandardWeb"/>
      </w:pPr>
      <w:r>
        <w:t xml:space="preserve">Die Welt dringt auf Recht; wir wollen nur Gnade. Je nachdrücklicher sie ihre vermeintlichen Rechte verfolgt, desto unglücklicher und unzufriedener wird sie; je tiefer wir uns dagegen in die Gnade unseres Heilandes versenken, desto seliger werden wir, desto mehr Frieden haben wir zu genießen. Denn Gnade und Frieden das sind zwei Dinge, die unzertrennlich sind. </w:t>
      </w:r>
    </w:p>
    <w:p w14:paraId="5484F14F" w14:textId="77777777" w:rsidR="00585241" w:rsidRDefault="00585241" w:rsidP="00585241">
      <w:pPr>
        <w:pStyle w:val="StandardWeb"/>
      </w:pPr>
      <w:r>
        <w:t xml:space="preserve">Dies führt uns auf die beiden andern kostbaren Dinge, die in dem apostolischen Wunsche enthalten sind. Mit der Gnade Jesu wünscht er uns die Liebe Gottes und die Gemeinschaft des Heiligen Geistes, und dies sind eben auch Dinge, die wir einander zum Anfang dieses neuen Jahres von Herzensgrund wünschen wollen. Sie liegen dem nahe, der die Gnade in Jesu gefunden hat: denn es sind wesentliche Gnadengüter, deren Genuss mit der Gnade geschenkt und aufgeschlossen wird. Wenn wir einmal durch den Glauben an Jesum zum Gnadenstande gelangt sind, dann ist, wie der Apostel sagt: die Liebe Gottes ausgegossen in unseren Herzen durch den heiligen Geist, der uns gegeben ist. Was sind wir doch für törichte Menschen so wenig sind wir auf unser wahres Wohl bedacht! Wie vielen eitlen Wünschen, wie vielen vergänglichen Gütern und Freuden jagen wir nach, und wie gering achten wir dagegen die wesentlichen und wahrhaftigen Güter! oder ist es nicht so? Meinen wir nicht alsbald, wir kommen zu kurz, wenn man uns statt des weltlichen Besitzes und der zeitlichen Freuden auf diese Güter verweist? Unser Mund redet vielleicht gar fromm und bekennt, wenn von der Liebe Gottes die Rede ist: „ja das ist das Beste!“ Aber wie lautet es im Herzen? Das wird offenbar, wenn uns die Wahl gelassen wird. Hundert Mal ziehen wir das Irdische dem Himmlischen, das Nichtige dem Wesentlichen vor. Da geht es, wie Jona sagt: „die da halten über dem Nichtigen, verlassen ihre Gnade.“ Ist dann die Gnade vergeudet und es kommt ein unvorhergesehenes Unglück, dann können wir auch die Liebe nicht mehr glauben, wir können nicht rühmen in der Trübsal, sondern wir zittern und zagen. Sollte uns nicht auch auf den Trübsalen des verflossenen Jahres eine solche Zaghaftigkeit erinnerlich sein, die uns darum befiel, weil wir über dem Nichtigen die Gnade verlassen hatten und darum auch die Liebe Gottes nicht mehr recht zu glauben im Stande waren? </w:t>
      </w:r>
    </w:p>
    <w:p w14:paraId="0B2A52D2" w14:textId="77777777" w:rsidR="00585241" w:rsidRDefault="00585241" w:rsidP="00585241">
      <w:pPr>
        <w:pStyle w:val="StandardWeb"/>
      </w:pPr>
      <w:r>
        <w:t xml:space="preserve">Teure Brüder! Die Liebe Gottes sei mit euch, so wie sie durch die Gnade Jesu im Herzen verklärt und demselben angeeignet wird! Lasset uns diese Gnade recht fassen und halten, so muss Alles aus uns weichen, was die Liebe Gottes vor unseren Augen verdunkelt. Vor Allem das unzufriedene, missmutige und begehrliche Wesen, bei' welchem wir meinen, es sei uns allzu wenig Gutes vergönnt und allzu viel Schweres auferlegt. Dieses finstere Wesen muss weg, denn es kommt aus der Selbstgerechtigkeit und aus dem Hochmute her, welche mit der Gnade Jesu ganz unverträglich sind. Ein Gnadenkind fühlt es tief, dass Gott nicht nach feinen Sünden mit ihm handelt und ihm nicht vergilt nach seinen Missetaten. - Fragt man: wie geht es dir? so antwortet es: es geht mir besser, als ich's verdiene. So ist es ja auch und das macht die Gnade Jesu und die Liebe Gottes. In diesem Sinne der Zufriedenheit, Genügsamkeit und Dankbarkeit werden wir immer mehr befestiget, wenn wir die Gnade nicht vergeblich empfangen, sondern dazu anwenden, wozu sie uns gegeben ist, nämlich die Gebote Jesu zu halten. Denn: wer Sein Wort hält, in dem ist wahrlich die Liebe Gottes vollkommen! Daran erkennen wir, dass wir in Ihm sind. Und wiederum sagt der Herr selbst: „Wer Meine Gebote hat und hält sie, der ist es, der Mich liebet. Wer Mich aber liebet, der wir von Meinem Vater geliebt werden und Ich werde ihn lieben und Mich ihm offenbaren.“ </w:t>
      </w:r>
    </w:p>
    <w:p w14:paraId="71B80413" w14:textId="77777777" w:rsidR="00585241" w:rsidRDefault="00585241" w:rsidP="00585241">
      <w:pPr>
        <w:pStyle w:val="StandardWeb"/>
      </w:pPr>
      <w:r>
        <w:t xml:space="preserve">O teure Genossen der Gnade! Lassen wir doch der Welt ihren Lauf und beneiden wir sie nicht: sie jagt dem Schatten nach und gewinnt nichts als Verderben. Scheiden wir uns doch auch von denen, welche den Weltgewinn und die Gottseligkeit zu vereinigen trachten und also an einem doppelten Joche ziehen und zwei Herren dienen wollen. welches ein ganz verderbliches Bemühen ist und nur Unfrieden und Pein bereitet. Trachten wir vielmehr darnach, in dieser Zeit des Abfalls fest bei den Worten des Heilandes zu bleiben und durch Gehorsam gegen dieselben in Seiner Gnade recht befestigt zu werden. Das ist Gewinn. Denn diesen Fleiß hält Er sehr wert, wie wir aus Seiner eben angeführten Verheißung erkennen mögen. Er erkennt darin eine Liebe gegen Ihn, eine Dankbarkeit für das, was Er an uns getan hat. Zur Erwiderung unserer schwachen und unvollkommenen Liebe soll uns etwas gar Großes und Überschwängliches zu Teil werden, nämlich des Vaters Liebe und Jesu Liebe und dass Er sich uns offenbart. Was für köstliche Dinge sind das! </w:t>
      </w:r>
    </w:p>
    <w:p w14:paraId="3B81392D" w14:textId="77777777" w:rsidR="00585241" w:rsidRDefault="00585241" w:rsidP="00585241">
      <w:pPr>
        <w:pStyle w:val="StandardWeb"/>
      </w:pPr>
      <w:r>
        <w:t xml:space="preserve">„Wer will uns scheiden von der Liebe Gottes? Trübsal, oder Angst, oder Verfolgung, oder Hunger, oder Blöße, oder Fährlichkeit oder Schwert!“ Das Alles könnte uns ja treffen, weil der Gewinn des Feindes gegen die Jünger Jesu immer heftiger wird. Es hat Manche unter uns auch schon etwas davon getroffen und das erst neulich in den letzten Monaten; und Manchen droht es in der nächsten Zukunft. Es wird unter dem Wüten des Antichrists gerade so gehen, wie geschrieben stehet: „Um deinetwillen werden wir getötet den ganzen Tag; wir sind geachtet wie Schlachtschafe.“ Aber nur fest an Jesu Gnade geblieben! Dann werden wir „in dem Allem weit überwinden um Des willen, der uns geliebt hat.“ Denn mit dem Apostel sind wir dann gewiss, dass weder Tod noch Leben, weder Engel noch Fürstentum, noch Gewalt, weder Gegenwärtiges noch Zukünftiges, weder Hohes noch Tiefes, noch keine andere Kreatur mag uns scheiden von der Liebe Gottes, die in Christo Jesu ist, unserem Herrn! </w:t>
      </w:r>
    </w:p>
    <w:p w14:paraId="677B38F4" w14:textId="77777777" w:rsidR="00585241" w:rsidRDefault="00585241" w:rsidP="00585241">
      <w:pPr>
        <w:pStyle w:val="StandardWeb"/>
      </w:pPr>
      <w:r>
        <w:t xml:space="preserve">Wir sind mit diesen Sprüchen freilich schon lange bekannt, wir haben sie von Jugend auf kennen gelernt und wohl im Gedächtnis behalten, aber wie steht es mit den Sachen, von welchen sie reden? Wenn wir denn wirklich in eine solche Lage kämen, wie die Apostel sie erfuhren, eingeengt durch Verfolgungen, preisgegeben dem Schwert oder den Bajonetten wütender Feinde der Wahrheit, wenn wir Tage lang hungern, oder Frost leiden müssten um der Wahrheit willen, oder jeden Augenblick die Todesnot zu gewärtigen hätten, oder wenn wir, wie es hie und da Einem widerfährt, von finstern Mächten mit inneren Anfechtungen oder körperlichen Schmerzen geplagt und gepeinigt würden, dann würde sich's offenbaren, ob die Liebe Gottes wirklich in uns ausgegossen ist durch den heiligen Geist, ob wir Stand halten könnten, dem Bekenntnisse treu, ungebeugt, nicht maßleidig oder verdrossen, unerschrocken, mit demütigem, geduldigem und sanftmütigem Geist, zum Vergeben bereit und zufrieden damit, dass wir Jesum Christum, Seine Gnade und die Liebe Gottes noch haben. Fühlen wir aber jetzt schon, dass wir nicht so tief in die Liebe Gottes versenkt sind, so müssen wir tiefere Wurzel fassen in der Gnade und uns fleißiger üben im täglichen Aufnehmen des Kreuzes, damit wir die rechte Spur nicht verlieren, wenn vielleicht bald die ungewohnte Aufgabe an uns kommt. </w:t>
      </w:r>
    </w:p>
    <w:p w14:paraId="7D44DF06" w14:textId="77777777" w:rsidR="00585241" w:rsidRDefault="00585241" w:rsidP="00585241">
      <w:pPr>
        <w:pStyle w:val="StandardWeb"/>
      </w:pPr>
      <w:r>
        <w:t xml:space="preserve">O Brüder, die ihr euch darauf rüstet und schon innerlich bereit dazu seid, die Liebe Gottes sei mit euch und zuletzt noch die Gemeinschaft des Heiligen Geistes! </w:t>
      </w:r>
    </w:p>
    <w:p w14:paraId="562CE915" w14:textId="77777777" w:rsidR="00585241" w:rsidRDefault="00585241" w:rsidP="00585241">
      <w:pPr>
        <w:pStyle w:val="StandardWeb"/>
      </w:pPr>
      <w:r>
        <w:t xml:space="preserve">Man hat schon oft, wenn von den vielen Uneinigkeiten und Streitigkeiten unter den Christen die Rede war, die richtige Vorhersagung vernommen: „Die Not wird sie schon zusammentreiben.“ Und das ist glaublich. Die Not, welche allererst angefangen hat und immer weiter um sich greift, das Leiden um der Wahrheit willen in Christo Jesu, das uns in vollem Maße bevorsteht, wird so viel wirken, dass die Leute, die jetzt gar viel an einander auszusetzen haben, sehr froh sein werden an einander. Aber die Not kann doch nur solche Leute vereinigen, welche schon vorher in einem Geiste standen. Wie sollten diejenigen den Weg zusammen finden, denen die Bruderliebe eine unbekannte Sache ist, die den Geist Christi nicht haben? Und solche gibt es bekanntlich unter den Christen dieser Zeit in Menge. So viel fremdartiger Geist ist in die Christenheit eingedrungen, dass es viele Mühe kostet, die Geister zu prüfen, ob sie aus Gott sind. Und diese Verwirrung wird sorglich nicht abnehmen, sondern wachsen. Darum wo wir Seelen finden, die den Geist Christi wirklich haben, wenn gleich in geringem Maße, da wollen wir uns ihrer freuen. Es gibt doch Gottlob noch immer eine Gemeinschaft der Heiligen, welche in einem Geiste Zugang haben zum Vater. Wir stehen nicht allein in der Welt, wir haben viele Brüder und diese verdanken wir der Gnade unseres Herrn Jesu, der sie und uns erweckt und geheiligt hat und gerne „der Erstgeborne unter vielen Brüdern“ sein will. Er hat uns diese Brüder geschenkt und uns das neue Gebot gegeben, dass wir uns unter einander lieben. </w:t>
      </w:r>
    </w:p>
    <w:p w14:paraId="13F6A6DE" w14:textId="77777777" w:rsidR="00585241" w:rsidRDefault="00585241" w:rsidP="00585241">
      <w:pPr>
        <w:pStyle w:val="StandardWeb"/>
      </w:pPr>
      <w:r>
        <w:t xml:space="preserve">Weil Er uns denn gewürdigt hat, uns durch den Geist der Heiligung mit sich selbst, dem hochgelobten Haupte, und mit allen Gliedern der unsichtbaren und der sichtbaren Gemeinde Gottes in Eines zu verbinden, so sollen wir das ja für eine große Ehre achten und schon jetzt, ehe die Not uns näher zusammentreibt, fleißig sein, zu halten die Einigkeit im Geiste durch das Band des Friedens. Wir sehen ja bereits, wie viele herrliche Früchte das Zusammenhalten der Gläubigen hervorgebracht hat in so vielen christlichen Vereinen und Gesellschaften, durch welche die Sache des Herrn auf Erden befördert wird. Darum lasset uns die Gemeinschaft des Heiligen Geistes sorgfältig bewahren und Alles vermeiden, was uns aus derselben verrücken könnte; lasset uns ablegen allen Hass und Hader, alle Bitterkeit, Grimm, Neid, Verleumdung. Denn wie könnte das mit der Gemeinschaft des Heiligen Geistes verträglich sein? Lasset uns aber anziehen, als die Auserwählten Gottes, Heilige und Geliebte, herzliches Erbarmen, Freundlichkeit, Demut, Sanftmut, Geduld und vertrage Einer den Andern und vergebet euch unter einander, so Jemand Klage hat wider den Andern, gleichwie Christus euch vergeben hat, also auch ihr. Über Alles aber ziehet an die Liebe, die da ist das Band der Vollkommenheit; und der Friede Gottes regiere in euren Herzen, zu welchem ihr auch berufen seid in Einem Leibe und seid dankbar. Bei einem solchen Sinne werden unsere Herzen erweitert sein, auch die aufzunehmen, an welchen wir viel Mangelhaftes finden; wir werden froh sein, wenn man uns mit ankommen lässt, wir werden uns gerne hinunterstellen unter die Brüder; die Liebe wird auch das Widrige überwinden, wenn etwa die natürliche Art eines Andern nicht nach unserem Geschmacke ist oder wenn ein störender Vorfall die Herzen entzweit und einander entfremdet hat. Der Herr selbst wolle uns aus aller Kälte, Gleichgültigkeit, Selbstsucht und Selbstgenügsamkeit erwecken und uns zu fühlen geben, wie widerlich es Ihm ist, wenn ein Christ seine Wege allein gehen und für sich bleiben will, statt die Liebe zu beweisen und Liebe anzunehmen von den Brüdern. Er lasse uns also den Segen der Gemeinschaft des Heiligen Geistes erfahren und schließe die Seinigen so an einander an, dass sie neue Kraft bekommen zum Widerstande gegen alle bösen und falschen Verbrüderungen dieser Zeit. Wie groß die Macht und List des Feindes ist und wie mächtig sie in diesen Tagen sich auslässt, das wissen wir ja. Er kann von Niemand überwunden werden, als von Denen, die in der Gnade Jesu, in der Liebe Gottes und in der Gemeinschaft des Heiligen Geistes zu stehen, zu bleiben und zu wachsen bemüht sind. Gott gebe, dass wir Alle zu dieser seligen Schar der Überwinder gehören mögen! Amen. </w:t>
      </w:r>
    </w:p>
    <w:p w14:paraId="786C5D20" w14:textId="77777777" w:rsidR="00585241" w:rsidRDefault="00585241" w:rsidP="00585241">
      <w:pPr>
        <w:pStyle w:val="berschrift1"/>
      </w:pPr>
      <w:r>
        <w:t>Wolf, Friedrich August - Neujahrstag.</w:t>
      </w:r>
    </w:p>
    <w:p w14:paraId="703D8397" w14:textId="77777777" w:rsidR="00585241" w:rsidRDefault="00585241" w:rsidP="00585241">
      <w:pPr>
        <w:pStyle w:val="StandardWeb"/>
      </w:pPr>
      <w:r>
        <w:t xml:space="preserve">Ein Jahr der Sterblichkeit ist abermals dahin und wiederum ein Teil von unsrer Pilgerschaft mit Gott zurückgelegt. Ja, deine Güte schafft's, o Gott, dein treues Lieben, dass wir zu unserm Heil auf dieser Bahn geblieben. Nimm unsres Herzens Dank, o Vater, gnädig an für das, was du an uns im alten Jahr getan. Wir schließen uns aufs Neu in dein so treues Sorgen, in dein Erbarmen ein. Da sind wir wohl geborgen. O nimm uns selber auf, und mache deine Treu', o Vater, über uns mit jedem Tage neu. Gib mit dem neuen Jahr uns neue Stärk' im Glauben, lass uns den alten Grund der Wahrheit Niemand rauben. Erneue Herz und Sinn, und deines Wortes Licht, das Weg und Ziel erhellt, erlösche bei uns nicht! Amen. </w:t>
      </w:r>
    </w:p>
    <w:p w14:paraId="02EE3883" w14:textId="77777777" w:rsidR="00585241" w:rsidRDefault="00585241" w:rsidP="00585241">
      <w:pPr>
        <w:pStyle w:val="StandardWeb"/>
      </w:pPr>
      <w:r>
        <w:t xml:space="preserve">Von einem hohen, heiligen Feste, welches das Heil der Welt verkündigt, kommen wir heute an einen Grenzpunkt der Zeiten, an welchem Millionen mit uns still stehen und ihre Wege überschauen, nicht bloß in stille Betrachtungen versenkt, sondern mehr als sonst geneigt, sich mitzuteilen, sich wechselseitig zu ermuntern, und freundlich und tröstlich mit ihrem Nächsten zu reden. Am Weihnachtsfeste drückten wir unsre Freude durch Gaben der Liebe aus, durch Gaben, unsre heutige Stimmung durch Wünsche; dort erweckte uns der Dank für die größte Wohltat zur Freigebigkeit, heute die Hoffnung bei der Dunkelheit der Zukunft zu guten Wünschen, und diese Wünsche nennen wir nach dem, was in ihrem Inhalte das Vorherrschende ist, Glückwünsche. Der Gedanke des Glücks also ist es, der heute in mannichfaltiger Ausbildung unsre Seele beschäftigt; das Glück des Hausstandes, als Grundlage der öffentlichen und allgemeinen Wohlfahrt, das Glück der Eintracht in jedem Bunde, wo Viele für Einen Zweck zusammenwirken, das Glück eines guten Erfolgs und Fortgangs in jedem Berufe, das Glück der Zufriedenheit für jede stille Seele, und das Glück besserer Zeiten für uns Alle. Nun wird das Feuer unsrer Eigenliebe bei dieser Hoffnung schon durch das Wohlwollen gemäßigt, mit welchem wir heute Andern unsre Glückwünsche darbringen; denn wir müssen ja selbst einsehen, dass ihre Erfüllung gar nicht stattfinden könnte, wenn wir nur eigensinnig auf unseren Vorteilen bestehen wollten, und mit vielen Wünschen legen wir ausdrücklich das Versprechen ab, unsre Ansprüche zu beschränken und unseren Diensteifer zu verdoppeln, williger nachzugeben und freudiger zuvorzukommen, vollständiger, sorgfältiger, treuer Alles zu leisten, was uns obliegt. Mit diesem und keinem andern Versprechen bringen sich heute die einzelnen Glieder eines jeden Bundes, der mehr, als ein äußerliches Zusammenleben ist, Brüder, Gatten, Verwandte, Freunde, ihre Glückwünsche dar, und je inniger die Verbindung ist, desto mehr findet Jeder sein eignes Glück in dem Gedanken, die Zufriedenheit Andrer zu erhöhen, und in der Aussicht auf eine Zukunft, wo ihm dies noch viel besser gelingen werde, als es seither der Fall war. Die wahre Liebe läutert nicht nur unsre Begriffe von unserm eignen Lebensglück; sondern sie veredelt auch ihren Gehalt. Inzwischen bleibt auch das edelste Glück, als Eigentum, das wir besitzen, ein Gegenstand, an welchem unser Herz mehr Wohlgefallen haben kann, als recht ist, und das ausschließliche Verlangen darnach hält uns in einer Beschränkung, von der wir frei werden sollen; geschieht's erst spät mit Gewalt, so geschieht's unter großen Schmerzen. Darum bleibt es das Weiseste und Heilsamste, dass wir unser ganzes Glück als Kinder Gottes in seine Vaterhand legen und ihn allein walten und sorgen lassen. Je mehr wir uns vorbehalten, desto drückender bleibt die Last unsrer Sorgen. Je mehr wir unserm Eigenwillen Raum geben, desto schwerer wird unser Stand gegen seine Schickungen; je mehr wir unsrer eignen Kraft vertrauen, desto mehr entziehen wir dem Vertrauen, das unsrer Seele allein die wahre Ruhe, unserm ganzen Leben erst feste Haltung gibt. Wer Gott vertraut, hat wohl gebaut im Himmel und auf Erden. Ob noch ein andrer Bau des Menschenglücks bestehe? Nach der kühnen Sprache der Weltkinder: „Ja!“ Aber stellet euch nicht dieser Welt gleich; sondern beharret dabei: auf Gott, und nicht auf meinen Rat, will ich mein Glück erbauen, und stärket euch zum neuen Jahr vor Allem in diesem Sinne. </w:t>
      </w:r>
    </w:p>
    <w:p w14:paraId="07FAA86C" w14:textId="77777777" w:rsidR="00585241" w:rsidRDefault="00585241" w:rsidP="00585241">
      <w:pPr>
        <w:pStyle w:val="StandardWeb"/>
      </w:pPr>
      <w:r>
        <w:t>Text: Jacob. 4, 13-16.</w:t>
      </w:r>
      <w:r>
        <w:br/>
      </w:r>
      <w:r>
        <w:rPr>
          <w:rStyle w:val="Fett"/>
          <w:rFonts w:eastAsiaTheme="majorEastAsia"/>
        </w:rPr>
        <w:t>Wohlan, die ihr nun saget: Heute oder morgen wollen wir gehen in die oder die Stadt, und wollen ein Jahr da liegen und hantieren und gewinnen; die ihr nicht wisset, was morgen sein wird. Denn was ist euer Leben? Ein Dampf ist es, der eine kleine Zeit währet, darnach aber verschwindet er. Dafür ihr sagen solltet: So der Herr will und wir leben, wollen wir dies oder das tun. Nun aber rühmet ihr euch in eurem Hochmut. Aller solcher Ruhm ist böse.</w:t>
      </w:r>
      <w:r>
        <w:t xml:space="preserve"> </w:t>
      </w:r>
    </w:p>
    <w:p w14:paraId="361BFEDE" w14:textId="77777777" w:rsidR="00585241" w:rsidRDefault="00585241" w:rsidP="00585241">
      <w:pPr>
        <w:pStyle w:val="StandardWeb"/>
      </w:pPr>
      <w:r>
        <w:t xml:space="preserve">Gewiss eine sehr heilsame Lehre beim Eintritt in ein neues Jahr! - eine Zurechtweisung der zuversichtlichen Sprache, mit der Etliche von uns vielleicht heute schon ihr Vorhaben fürs nächste Frühjahr ankündigen und weiter hinaus, als eine ausgemachte Sache. Aber der Apostel will nicht bloß unsre Sprache zur Bescheidenheit verweisen, sondern unser Herz zum demütigen Gefühle der Abhängigkeit von Gott zurückführen von jenem stolzen Sinn, in welchem wir uns rühmen, Meister auf dem Felde der fernen Zukunft zu sein, wir, die wir nicht wissen, was morgen sein wird. Die ungewisse Grundlage unsers gesamten Daseins hält er uns vor. Denn was ist euer Leben? ein Dampf ist es, der eine kleine Zeit währet, darnach aber verschwindet er. Mit dem scharfen Hauche einer leidenschaftlichen Heftigkeit können wir zwar dieses Rauchgewölk noch früher zerstören, das ist gewiss - verkürzen können wir unser Leben- auf mannichfaltige Weise - aber die Erhaltung desselben ruht in einer höheren Hand. „So der Herr will, und wir leben!“ Wohl, sagt ihr; jeder vernünftige Mensch stellt auch stillschweigend sein Vorhaben für die Zukunft auf die Bedingung, dass er noch am Leben sei. Aber stellt er's auch mit gleicher Ergebung in den Willen des Herrn, wie der fromme Paul Gerhard in jenem Liede: </w:t>
      </w:r>
    </w:p>
    <w:p w14:paraId="6B0D6DFE" w14:textId="77777777" w:rsidR="00585241" w:rsidRDefault="00585241" w:rsidP="00585241">
      <w:pPr>
        <w:pStyle w:val="StandardWeb"/>
      </w:pPr>
      <w:r>
        <w:t xml:space="preserve">Ich weiß, mein Gott, dass all mein Tun </w:t>
      </w:r>
      <w:r>
        <w:br/>
        <w:t xml:space="preserve">und Werk in deinem Willen ruhn, </w:t>
      </w:r>
      <w:r>
        <w:br/>
        <w:t xml:space="preserve">von dir kommt Glück und Segen. </w:t>
      </w:r>
      <w:r>
        <w:br/>
        <w:t xml:space="preserve">Was du regierst, das geht und steht </w:t>
      </w:r>
      <w:r>
        <w:br/>
        <w:t xml:space="preserve">auf rechten guten Wegen. </w:t>
      </w:r>
      <w:r>
        <w:br/>
        <w:t xml:space="preserve">Ist's Werk von dir, so hilf zum Glück; </w:t>
      </w:r>
      <w:r>
        <w:br/>
        <w:t xml:space="preserve">ist's Menschentun, so treib's zurück </w:t>
      </w:r>
      <w:r>
        <w:br/>
        <w:t xml:space="preserve">und ändre meine Sinnen. </w:t>
      </w:r>
      <w:r>
        <w:br/>
        <w:t xml:space="preserve">Was du nicht wirkst, pflegt von ihm selbst </w:t>
      </w:r>
      <w:r>
        <w:br/>
        <w:t xml:space="preserve">in Kurzem zu zerrinnen. </w:t>
      </w:r>
    </w:p>
    <w:p w14:paraId="7D4194A4" w14:textId="77777777" w:rsidR="00585241" w:rsidRDefault="00585241" w:rsidP="00585241">
      <w:pPr>
        <w:pStyle w:val="StandardWeb"/>
      </w:pPr>
      <w:r>
        <w:t xml:space="preserve">Wir wissen nicht, was uns gelingen werde; aber das Misslingen können wir durch unseren Eigenwillen herbeiführen, und bei Erreichung unsrer nächsten Absichten viel Unruhe und Ungemach, vielleicht auf Lebenszeit, zum Lohne haben. Von unserm Eigenwillen heißt es mit Recht: „wer dir als Freund nicht helfen kann, kann doch als Feind dir schaden.“ Aber rückwärts ist der Schluss falsch, dass er uns auch helfen müsse, weil er uns so oft schade. Und doch, wie täuschend! Wir bedenken zu wenig, dass wir ohne Gottes Beistand nichts vermögen, um unsre zeitliche Wohlfahrt zu gründen. Und wodurch werden wir in dieser Sache am meisten getäuscht? Durch das uns unleugbar zugestandene Vermögen, unser Glück zu verscherzen oder zu zernichten. Wie im Allgemeinen, so auch hier; weil der Mensch das Böse ohne Gott tut aus eigner Lust und Kraft, so gewinnt die Meinung Schein, als ob er auch das Gute ohne Gott tun könne aus eignem Vermögen. - So ist der falsche Begriff der Freiheit entstanden, der sich jetzt in so vielen Seelen festgesetzt hat. Denn unkluge Menschen, die sich durch ihre eigne Torheit ins Unglück stürzen, bestärken die klugen Leute in dem Wahne, als ob sie in eben dem Grade durch ihre eigne Klugheit glücklich werden könnten, in welchem sich jene durch ihre Torheit unglücklich gemacht haben. Die Ungerechten, die durch ihre eigne Schuld ins Elend geraten, werfen mit ihrem Schicksal einen falschen Schein auf die Gerechtigkeit dieser Welt, als ob sie die sichre Grundlage einer dauerhaften Wohlfahrt wäre. </w:t>
      </w:r>
    </w:p>
    <w:p w14:paraId="57F06305" w14:textId="77777777" w:rsidR="00585241" w:rsidRDefault="00585241" w:rsidP="00585241">
      <w:pPr>
        <w:pStyle w:val="StandardWeb"/>
      </w:pPr>
      <w:r>
        <w:t xml:space="preserve">Lasst uns diese Blendwerke zerstreuen und unser wahres Verhältnis zur zeitlichen Wohlfahrt im rechten Lichte sehen, damit wir uns um so weniger über das Ewige täuschen. Lasst uns gleich am ersten Morgen des neuen Jahres, wo wir uns einander glückwünschend entgegenkommen, eine Betrachtung über die Wahrheit anstellen: </w:t>
      </w:r>
    </w:p>
    <w:p w14:paraId="3C139201" w14:textId="77777777" w:rsidR="00585241" w:rsidRDefault="00585241" w:rsidP="00585241">
      <w:pPr>
        <w:pStyle w:val="StandardWeb"/>
      </w:pPr>
      <w:r>
        <w:t xml:space="preserve">Dass der Mensch wohl der Zerstörer seines Glücks, aber nicht der Erbauer desselben werden könne. </w:t>
      </w:r>
    </w:p>
    <w:p w14:paraId="55D50C60" w14:textId="77777777" w:rsidR="00585241" w:rsidRDefault="00585241" w:rsidP="00585241">
      <w:pPr>
        <w:pStyle w:val="StandardWeb"/>
      </w:pPr>
      <w:r>
        <w:t xml:space="preserve">Lasst uns erstlich untersuchen, aus welchem Grunde uns diese Wahrheit einleuchte, und dann, mit welchem Nachdrucke sie heute zu uns rede. </w:t>
      </w:r>
    </w:p>
    <w:p w14:paraId="69489ACF" w14:textId="77777777" w:rsidR="00585241" w:rsidRDefault="00585241" w:rsidP="00585241">
      <w:pPr>
        <w:pStyle w:val="StandardWeb"/>
      </w:pPr>
      <w:r>
        <w:t xml:space="preserve">Also der Mensch kann sein Lebensglück wohl zerstören, aber nicht erbauen. Diese Wahrheit kann uns als Erfahrungssatz bis zu einem gewissen Grade einleuchten, ohne dass wir auf den rechten Grund der Erkenntnis kommen. Wir sagen oft selbst: auf welchem ehrenvollen Platze könnte dieser Mensch jetzt stehen, wenn er damals nicht den rechten Zeitpunkt versäumt, oder sein Glück mit Gewalt von sich gestoßen hätte; oder wie ruhig und zufrieden könnt' er noch jetzt in seiner Lage leben, wenn er sich nicht ohne Not so viele Feinde machte und durch seine Streitsucht in unaufhörliche Unruhe verwickelte. Dagegen bedauern wir Andre, denen es trotz aller Anstrengung nicht gelingen will, für ihre bescheidenen Wünsche einen angemessenen Wirkungskreis zu finden; und denen wir doch das Zeugnis geben müssen, dass es ihnen weder an Geschicklichkeit, noch an Regsamkeit fehle. Ein Blick ins Familienleben gibt dasselbe. Warum mancher Hausstand zu Grunde gehe, ist klar; die Vergnügungssucht ist größer, als die Arbeitsamkeit, ein unverhältnismäßiger Aufwand, alle Gattungen der Verschwendung arbeiten an seinem Untergange. In andern Haushaltungen dagegen herrscht der Geist der Ordnung und Sparsamkeit; aber eine Menge aufeinanderfolgender Unglücksfälle lässt keinen Wohlstand aufkommen, ein einziges stürmisches Jahr reißt oft nieder, was viele Jahre mühselig erbauet hatten. Sollen wir unseren Blick noch mehr erweitern? Die große Not ganzer Völker in einem weiten Länderkreise liegt uns vor Augen; zerstören können sie, das haben sie bewiesen, aber aufbauen, sichern Grund zu einer dauerhaften Wohlfahrt legen, das ist es, woran man nach so vielen vergeblichen Versuchen zu verzweifeln anfängt. </w:t>
      </w:r>
    </w:p>
    <w:p w14:paraId="2167F289" w14:textId="77777777" w:rsidR="00585241" w:rsidRDefault="00585241" w:rsidP="00585241">
      <w:pPr>
        <w:pStyle w:val="StandardWeb"/>
      </w:pPr>
      <w:r>
        <w:t xml:space="preserve">Aber man darf doch die Hoffnung nicht aufgeben, möchte Jemand sagen, und so darf also wohl auch der Satz nur mit Einschränkung gelten: Der Mensch kann sein Glück wohl zerstören, aber nicht erbauen. Denn wer soll sonst Hand anlegen, wenn er nicht selbst Hand ans Werk legt? Soll er dies Amt der Zeit überlassen, die endlich Alles zum Ziele führt? Soll er nur müßig eine höhere Hilfe erwarten, oder soll er gar mit blindem Glauben an ein schweigendes Verhängnis; der Zukunft entgegengehen? Oder was sonst? Saget uns, ihr Alle, die ihr also lehret, saget, was folgt aus eurer Lehre? </w:t>
      </w:r>
    </w:p>
    <w:p w14:paraId="2BD0247F" w14:textId="77777777" w:rsidR="00585241" w:rsidRDefault="00585241" w:rsidP="00585241">
      <w:pPr>
        <w:pStyle w:val="StandardWeb"/>
      </w:pPr>
      <w:r>
        <w:t xml:space="preserve">Lieben Freunde, bedenket zuerst, dass es uns jetzt gar nicht um die Folgerungen zu tun ist; und wollet ihr mit jedem Jahre an Weisheit zunehmen: so gewöhnt euch, wie Luther, auf dem Wege der Wahrheit vor keinen Folgen zu erschrecken, sondern bemüht euch zuvörderst bloß um das richtige Verständnis der Sache. Unsre Lehre ist: Der Mensch kann sein Glück wohl zerstören, aber nicht erbauen. In beiden Fällen ist seine Selbsttätigkeit nicht ausgeschlossen. Er ist selbsttätig, wenn er zerstört, und er ist selbsttätig, wenn er Anstalten trifft, sein Glück zu bauen. Aber die Frage ist nur: Welches von Beidem er mit sicherem Erfolge ausführe. Und die Antwort: Beim Zerstören ist der Mensch völlig frei, hier findet seine Macht ihre Grenzen nur in dem Ende seines Glücks, in seinem Untergange; einzelne Anschläge können ihm vereitelt werden, aber wer zu seinem eignen Schaden durchaus nicht anders will, der ist auf diesem Wege durch Nichts in der Welt aufzuhalten, wie die Zerstörung Jerusalems durch keine Retterhand aufzuhalten war; aber bei den Anstalten, die der Mensch zur Begründung und Befestigung seiner irdischen Wohlfahrt trifft, ist Alles unsicher und ungewiss, und der Erfolg der stärksten Mittel von Umständen abhängig, die kein Sterblicher in seiner Gewalt hat. Also verkürzen kann der Mensch sein Leben wohl, ja den Lebensfaden mit der Schärfe des Mordstahls gewaltsam durchschneiden, und wer durchaus nicht alt werden will, hat Mittel und Wege genug, um eines frühzeitigen Todes zu sterben; aber verlängern kann der Mensch sein Leben nicht mit sicherem Erfolge, alle Regeln der Vorsicht und Mäßigkeit sind nur eine schwache Schutzwehr gegen äußerliche Unfälle und Gefahren, gegen einen herabrollenden Dachziegel, den der Sturm aus den Latten gehoben hat. Niederbrennen kann der Mensch sein irdisches Haus mit eigner Hand; aber vor Feuersgefahr schützen kann er es nicht mit aller Vorsicht und Wachsamkeit. Verschwenden kann der Sohn des reichen Mannes sein väterliches Erbe bis zur letzten Denkmünze aus dem nachgelassenen Schatze der Urväter; aber bei der Verwahrung und Vermehrung dieses Vermögens sichert weder eine kluge Berechnung, noch eine umsichtige Verwaltung vor den Gefahren alles menschlichen Reichtums. Zerstören kann der Mensch das Glück der häuslichen Zufriedenheit durch Torheiten und Leidenschaften aller Art, aber erbauen kann er es mit allen Tugenden nicht; denn dazu gehört die Eintracht vieler Glieder und ein ruhiger, gleichmäßiger Fortgang gemeinschaftlicher Schicksale. Stören und trüben kann der Mensch die Freude des guten Tages, die heitre Morgenstimmung, wie die Ruhe am Feierabend; aber er ist unvermögend, sein mattes, trauerndes Herz mit dem Hauche der Freude zu beleben, oder mit dem Strahle der Begeisterung zu entzünden. Versäumen endlich kann der Mensch den rechten Zeitpunkt; aber dieser muss erst kommen, er muss erst gegeben werden, ehe man ihn benutzen kann. Und so rechnen auch die Kinder dieser Welt auf eine Gunst des Glücks, das seine Gaben unverhofft bringe; die Kinder des Lichts aber auf den Segen des allmächtigen Gottes bei ruhiger Fortsetzung ihres Tagewerks, oder bei bevorstehenden Veränderungen ihres Lebens. Bleibt nun aber, geliebte Zuhörer, nicht bloß auf dem Felde der Erfahrung stehen; sondern gehet auf den tieferen Grund dieser Wahrheit! Erkennet die Ordnung Gottes, meine Freunde, erkennet die Weisheit Gottes; Gott ist es, der dem Menschen in diesem Prüfungsstande die Freiheit gelassen hat, sein Glück zu zerstören, ohne ihm die Macht zu geben, es zu erbauen; aber der himmlische Vater hat diesen Mangel bei seinen Kindern durch die Verheißung ersetzt, dass Er selbst dafür sorgen wolle. Trachtet am ersten nach dem Reiche Gottes; alle eure Sorgen werfet auf ihn; denn er sorgt für euch. </w:t>
      </w:r>
    </w:p>
    <w:p w14:paraId="6B14F4D9" w14:textId="77777777" w:rsidR="00585241" w:rsidRDefault="00585241" w:rsidP="00585241">
      <w:pPr>
        <w:pStyle w:val="StandardWeb"/>
      </w:pPr>
      <w:r>
        <w:t xml:space="preserve">Erkennet die Ordnung Gottes. So ist es vom Anbeginn der Dinge gewesen. Gott hat den Urmenschen mit väterlicher Fürsorge in eine Lage versetzt, in der er nicht nötig hatte, mühselig zu ringen, um sich erst ein glückliches Dasein zu erkämpfen. Unter den fruchttragenden Bäumen Edens fand er eine wohlbereitete Wohnstätte, und umrauscht von den Quellen der Erde sah er die Sonne heraufsteigen in ihrer Pracht unter dem Morgengesange einer fröhlichen Schöpfung. Das Paradies ist eher geschaffen worden, als der Mensch. Er bedurfte des Vermögens nicht, sich erst das Glück zu schaffen, es war schon da; dagegen hatte er die Freiheit, aus diesem glücklichen Zustande herauszutreten, und es zu zerstören. Und bei allem Anteil an den Lebensgütern, die uns nach dem Ungehorsam des Urmenschen noch geblieben sind, ist uns auch diese Freiheit geblieben ohne jenes Vermögen. Meinet nicht, dass der Schluss vom Urzustande des Menschen auf die nachfolgenden Geschlechter und auf uns ein Fehlschluss sei! Oder meinet ihr etwa, dass durch den Fall des Menschen ein neues Vermögen in die menschliche Natur gekommen sei, das sie vor dem Falle nicht gehabt habe, oder das Vermögen, das Zerstörte, Verlorene wieder herzustellen? Erkennet vielmehr die Weisheit Gottes in dieser Einrichtung der Dinge. Erkennet die Weisheit der göttlichen Erziehung zur Rettung und Aufrichtung der gefallenen Menschheit. Denn hätte der Schöpfer dem Menschen die Macht erteilt, selbstständig und unabhängig nach seinem Sinne glücklich zu werden; so wäre damit das letzte Band der Gemeinschaft mit Gott zerrissen, und keine Seite mehr geblieben, das Menschenherz zu fassen und wieder aufwärts zu ziehen. Nun aber fühlen wir Alle einen unauslöschlichen Trieb, glücklich zu werden, ohne das Vermögen, ihn zu stillen. Wir tragen Alle die Sehnsucht nach einem verlorenen Paradiese, und wissen nicht, wo wir es wiederfinden sollen, und irren umher auf tausendfachen Wegen, bis wir von scharfen Dornen verwundet oder noch tiefer verletzt unseren Irrtum mit schmerzlicher Wehmut inne werden und den Weg, der aufwärts zu Gott führt, für den einzig richtigen erkennen. </w:t>
      </w:r>
    </w:p>
    <w:p w14:paraId="1E022B6F" w14:textId="77777777" w:rsidR="00585241" w:rsidRDefault="00585241" w:rsidP="00585241">
      <w:pPr>
        <w:pStyle w:val="StandardWeb"/>
      </w:pPr>
      <w:r>
        <w:t xml:space="preserve">Meinet also nicht, dass die Freiheit des Menschen, sein Glück zu zerstören, eine so gar gefährliche Macht sei, eine tödliche Waffe in eines Kindes Hand. Weit gefährlicher, ja von Grund aus verderblich würde die Macht für ihn werden, frei und unumschränkt über das Glück zu gebieten. Das lehrt uns die Weltgeschichte in einigen sehr auffallenden Beispielen, das lehrt sie uns durch die Lebensbeschreibungen einzelner Tyrannen auf dem Gipfel der Weltherrschaft, bei denen durch den Ruhm, Viel zu vermögen, die Meinung, Alles zu vermögen, bis auf die höchste Spitze getrieben war. Wir sehen mit Abscheu, wie sie alles menschliche und göttliche Recht mit Füßen treten, wir schaudern zurück vor diesen Ungeheuern der Ruchlosigkeit und Grausamkeit; aber wir sehen in diesen Schreckbildern eigentlich doch nur, wie in einem Vergrößerungsspiegel, den menschlichen Übermut im Glück, die gänzliche Losreißung vom Schöpfer bei dem Wahne selbsteigner schöpferischer Gewalt, und zugleich die fast unüberwindlichen Schwierigkeiten, einer Seele beizukommen, die von diesem Taumelbecher erstlich berauscht, und dann übersättigt ist. Welch ein Sinn würde nun durch die Reihe ganzer Geschlechter herrschend werden, wie so gänzlich würden sich die Herzen dem göttlichen Rufe verschließen und verhärten, wenn auf menschlichen Befehl alle Elemente des Glücks sich zu einem festen Bunde zusammenfügten und in diesem unruhigen Lande der Pilgerschaft die vollkommene Ruhe einer Heimat gewährten? Wenn die aufgeregten Völker dieser Zeit die Kunst besäßen, sich nach ihrem eignen Sinne selbst glücklich zu machen, so hätten wir längst einen Staat ohne Kirche, eine Verfassung und Gesetzgebung ohne Religion, wir würden in der Mitte irdischer Stoffe über der Vollendung unsers Bürgerglücks das Ziel unsrer höheren Bestimmung ganz aus den Augen verlieren. Nun aber bemerken wir unter den Bestrebungen und Hoffnungen der aufgeregten Völkerwelt ein zurückbleibendes Gefühl der Abhängigkeit von einer höheren Macht, und wir sehen die Regungen desselben von Zelt zu Zeit mächtiger werden, wir sehen mehr, als einen Blick von dieser leidenvollen Erde himmelwärts gerichtet. - Wenn Trübsal da ist; so suchen sie die Hilfe des Herrn und können auf diesem Wege unendlich mehr finden, als sie im ersten Andrange eines bewegten Gefühls suchten. </w:t>
      </w:r>
    </w:p>
    <w:p w14:paraId="54490BE1" w14:textId="77777777" w:rsidR="00585241" w:rsidRDefault="00585241" w:rsidP="00585241">
      <w:pPr>
        <w:pStyle w:val="StandardWeb"/>
      </w:pPr>
      <w:r>
        <w:t xml:space="preserve">Darum wendet sich die heilige Schrift bei allen unbekehrten Menschen zuerst an ihr Verlangen nach Glückseligkeit. Fluch oder Segen wird ihnen vorgelegt. Errettung aus der Not oder Untergang und Verderben. Die Verheißung wird gegeben: Auf dass dir's wohl gehe und du lange lebest auf Erden. Wer leben will und gute Tage sehen, der wende sich vom Bösen und tue Gutes, lehrt der 34te Psalm. Und diese Sprache wird selbst hier und da im neuen Testamente wiederholt, weil die Stufen der Gläubigen sehr verschieden sind, und weil auch die Stärkeren nicht in allen Zeitpunkten ihres Lebens eine gleiche Empfänglichkeit für die Lehre haben: Trachtet am ersten nach dem Reiche Gottes! oder für das Bekenntnis des Apostels: Das ist die Liebe zu Gott, dass wir sein Gebote halten; denn seine Gebote sind nicht schwer. Darum wendete sich der Erlöser der Welt selbst zuerst an die leiblich Kranken und Hilfsbedürftigen im Volke, die das Glück der Gesundheit durch keine menschliche Kunst wieder erlangen konnten, und aus der Mitte dieser Hilfsbedürftigen bahnte er sich mit Weisheit einen Weg ins Herz der Menschheit, und sein Verfahren, wie seine Sendung, ist der Beweis, dass unser Verhältnis zu den ewigen Gütern in diesem Falle kein andres sei, als zu der zeitlichen Wohlfahrt, dass wir unser Heil wohl verscherzen, aber nicht aus eigner Macht wiederherstellen können. </w:t>
      </w:r>
    </w:p>
    <w:p w14:paraId="11598651" w14:textId="77777777" w:rsidR="00585241" w:rsidRDefault="00585241" w:rsidP="00585241">
      <w:pPr>
        <w:pStyle w:val="StandardWeb"/>
      </w:pPr>
      <w:r>
        <w:t xml:space="preserve">Doch genug, um einzusehen, in welcher Klarheit und Stärke uns die Wahrheit einleuchte, dass der Mensch sein Lebensglück wohl zerstören, aber nicht erbauen könne; genug, um einzusehen, ob wir die Wurzeln der Wahrheit im Grunde einer göttlichen Heilsordnung, oder nur auf dem stachen Boden der täglichen Erfahrung finden. Je tiefer und gründlicher unsre Erkenntnis ist, desto größer ist nun auch die Wichtigkeit dieser Betrachtung beim Eintritt in ein neues Jahr, mögen wir nun rückwärts blicken in die Vergangenheit, oder vorwärts schauen in die Zukunft, oder mögen wir auf das sehen, was außer aller Zeit liegt. </w:t>
      </w:r>
    </w:p>
    <w:p w14:paraId="32828128" w14:textId="77777777" w:rsidR="00585241" w:rsidRDefault="00585241" w:rsidP="00585241">
      <w:pPr>
        <w:pStyle w:val="StandardWeb"/>
      </w:pPr>
      <w:r>
        <w:t xml:space="preserve">Wenn wir nämlich unser Lebensglück wohl zerstören, aber nicht erbauen können; so folgt aus dieser Erkenntnis, dass wir in unserm Glücke nicht eignen Ruhm suchen, sondern Gott allein die Ehre geben, dass wir bei einer heilsamen Furcht vor uns selbst unser Vertrauen einzig auf Gott setzen und dass wir endlich von dem zeitlichen Glücke die Anwendung unverzüglich auf unser ewiges Heil machen. </w:t>
      </w:r>
    </w:p>
    <w:p w14:paraId="53A1AA0E" w14:textId="77777777" w:rsidR="00585241" w:rsidRDefault="00585241" w:rsidP="00585241">
      <w:pPr>
        <w:pStyle w:val="StandardWeb"/>
      </w:pPr>
      <w:r>
        <w:t xml:space="preserve">Suchet nicht eignen Ruhm in eurem Glücke, ihr, die ihr vor Tausenden so gesegnet seid, in einem wohlbestellten Hause, in einem einflussreichen Wirkungskreise, in nahen Verbindungen mit den Edelsten und Würdigsten eures Standes. Suchet nicht eignen Ruhm, ihr, die ihr nach mühseligen, jammervollen Lehrjahren jetzt als tüchtige Männer von Fach den Beifall eurer Mitbürger in einer sorgenfreien Lage genießet. Es mag euch schwer fallen, gerade hier auf allen eignen Ruhm Verzicht zu leisten. Der Erbe eines großen Vermögens ist wohl sehr leicht zu überführen, dass er nicht Ursache habe, auf seinen ererbten Reichtum stolz zu sein. Aber alles Erworbene, alles mit Fleiß und Kraft mühsam Erworbene gibt dem menschlichen Stolze einen Schein von Rechtmäßigkeit, der sich viel schwerer zerstreuen lässt, und man muss seinen Blick immer von Neuem schärfen, um die Grundlosigkeit dieser Einbildung zu durchschauen. Darum leget euch von Neuem die Frage vor: ob ihr denn wirklich die Erbauer eures Glückes in dem Sinne seid, in welchem ihr euch gern dafür haltet. Gehet zu diesem Endzweck in die Geschichte eures Lebens zurück. Vergegenwärtiget euch den Kreis eurer Jugendgefährten, den Kreis eurer Mitgenossen und Mitarbeiter auf allen Bildungsstufen. In wie Vielen brannte ein edles Feuer, in wie Vielen regte sich eine Kraft, ein Mut, der allen Hindernissen gewachsen schien! Manche wurden euch selbst Vorbilder des Fleißes zur Nacheiferung. Verfolget ihre weitere Lebensspur. Bei Einigen verliert sie sich in einem frühen Grabe, bei Andern in einer Reihe von Unglücksfallen, unter welchen die erste Kraft gebrochen und jenes euch heute noch vor der Seele schwebende, herrliche Jugendbild bis zur Unkenntlichkeit entstellt wurde, und noch Andre haben es bei gleichmäßig fortgesetzter Anstrengung doch bei Weitem nicht dahin gebracht, dass ihr sie jetzt als glückliche Nachbarn an eurer Seite begrüßen könnet, wie ihr sie einst als Jünglinge saht. Wer hat nun eurem Fleiße dieses Gedeihen gegeben? Wer hat euch errettet, erhalten, und so sicher geleitet? Und wenn ihr bei der Entwickelung eures Lebens, bei der Wahl eures Berufs, bei wichtigen Veränderungen und Wendepunkten eurer Schicksale auf die kleinen Umstände achtet, von welchen eigentlich die Entscheidung abhing, und die ihr erst jetzt in ihrer vollen Wichtigkeit erkennt, -ein Freund, der euch gerade am Scheidewege begegnete, eine Nachricht, die noch bei guter Zeit an euch gelangte, eine Handschrift teilnehmender Fürsorge aus weiter Entfernung durfte eine Stunde später eintreffen und der Lauf eures ganzen Lebens nahm eine andre Richtung - und ein andermal standet ihr nahe an einem verdeckten Abgrund und eine rettende Hand zog euch zurück und entriss euch einer Gefahr, an die ihr heute noch nicht ohne Schaudern zurückdenket. Also wer ist der eigentliche Erbauer eures Glücks? Wollet ihr euren eignen Ruhm suchen? Wollet ihr euch über Andre erheben? Wollet ihr nicht lieber mit Freuden den ewig guten Vater, dessen Güte täglich neu ist, mit allen frommen Kindern loben und preisen, ja ihm mit einem recht demütigen Herzen, ihm allein die Ehre geben mit einer innigen Anbetung, vor der alles eigne verdienstliche Schaffen und Wirken völlig verschwindet? Der alte fromme Sänger drückt's in seiner rührenden Einfachheit aus: </w:t>
      </w:r>
    </w:p>
    <w:p w14:paraId="7C05C2B5" w14:textId="77777777" w:rsidR="00585241" w:rsidRDefault="00585241" w:rsidP="00585241">
      <w:pPr>
        <w:pStyle w:val="StandardWeb"/>
      </w:pPr>
      <w:r>
        <w:t xml:space="preserve">Es ist ja, Herr, dein G'schenk und Gab', </w:t>
      </w:r>
      <w:r>
        <w:br/>
        <w:t xml:space="preserve">Leib, Seel, und Alles, was ich hab', </w:t>
      </w:r>
      <w:r>
        <w:br/>
        <w:t xml:space="preserve">in diesem armen Leben; </w:t>
      </w:r>
      <w:r>
        <w:br/>
        <w:t xml:space="preserve">damit ich's brauch' zum Lobe dein, </w:t>
      </w:r>
      <w:r>
        <w:br/>
        <w:t xml:space="preserve">zu Nutz und Dienst des Nächsten mein, </w:t>
      </w:r>
      <w:r>
        <w:br/>
        <w:t xml:space="preserve">wollst du mir Gnade geben. </w:t>
      </w:r>
    </w:p>
    <w:p w14:paraId="040BA1FA" w14:textId="77777777" w:rsidR="00585241" w:rsidRDefault="00585241" w:rsidP="00585241">
      <w:pPr>
        <w:pStyle w:val="StandardWeb"/>
      </w:pPr>
      <w:r>
        <w:t xml:space="preserve">Um diese Gnade wollen wir allzumal Gott anrufen. Der ehrwürdige Spener schloss sein frommes Leben mit dem Bekenntnis: Alles Gute in meinem Leben gehört Gott allein, mir gehört nur das, was daran fehlet. Solchen Vorbildern lasst uns nachstreben und nicht eignen Ruhm suchen. </w:t>
      </w:r>
    </w:p>
    <w:p w14:paraId="4D51AFFD" w14:textId="77777777" w:rsidR="00585241" w:rsidRDefault="00585241" w:rsidP="00585241">
      <w:pPr>
        <w:pStyle w:val="StandardWeb"/>
      </w:pPr>
      <w:r>
        <w:t xml:space="preserve">Ferner, lieben Brüder, wenn wir unser Glück wohl zerstören, aber nicht aus eigner Macht erbauen können; so lasst uns bei einer heilsamen Furcht vor uns selbst unser Vertrauen allein auf Gott setzen. Der größte Feind unsers Glücks ist in uns selbst; also nahe genug, und doch verborgen und versteckt. Ein geheimer Feind ist aber gefährlicher, als ein öffentlicher, erklärter Widersacher. Die verborgenen Nachstellungen und Angriffe auf unsre Ruhe sollen uns aus unsrer Sicherheit aufschrecken; in so fern sollen wir uns fürchten. Ach wie leben wir oft so sicher, bei dem Loose, das uns beschieden ist, in der Meinung, unangefochten zu bestehen und nicht in Versuchung zu fallen. Viele Kauen sich sogar mehr Weisheit und Kraft zu, als zur Verwaltung des ihnen zugemessenen Teils gehört. Viele wünschen sich Reichtum und Schätze; um die rechte Anwendung ist ihnen eben so wenig bange, als um die Gewissheit, dann mit einem Male glücklich zu sein. Andre wünschen sich sogar in der Absicht große Schätze, um recht viel Gutes in der Welt zu stiften und die Wohltäter von vielen Tausenden zu werden. Ein Beweis, wie wenig wir uns selbst kennen! ein Beweis, dass die Hoffart auch in armen Leuten wohne, weil sie sich einbilden, wenn sie an der Stelle der reichen Leute wären, bessere Haushalter und größere Wohltäter zu sein. Aber es gibt bei kleinem Gute, wie bei großem Gute Gefahren genug, sein eignes Glück zu verscherzen. Ein Feind, der den Grund unsrer Zufriedenheit untergraben will, ist uns nahe. Ein Jeglicher wird versucht, wenn er von seiner eignen Lust gereizt und gelockt wird; denn wenn die Lust empfangen hat, gebiert sie die Sünde; die Sünde aber, wenn sie vollendet ist, gebiert sie den Tod. Fürchte dich also vor deiner eignen bösen Lust, die so leicht entbrennt. Heute noch bist du in einer Lage, dass du dich wenigstens nicht unter die Unglücklichen zu zählen Ursache hast, bist vielleicht auch in einer glücklichen Lage. Aber wie Mancher von den Millionen, die heute das Jahr froh beginnen, wird von demselben Jahre, wenn es vergangen sein wird, sagen müssen, es war das letzte eines rein genossenen Friedens, es war das letzte Jahr meiner Ruhe und Zufriedenheit; meine Ruhe ist dahin, mein Lebensglück zerrüttet, und Gram und bittere Reue nur ist mir geblieben! Könnte nicht Einer von diesen auch unter uns sein? Ich will Niemanden eine traurige Zukunft voraussagen, aber nur um so nachdrücklicher an das Wort des Apostels erinnern: Wer da stehet, der sehe wohl zu, dass er nicht falle, und was der Herr seinen Jüngern saget, das saget er Allen: Wachet, wachet und betet, dass ihr nicht in Anfechtung fallet. Der Geist ist willig, aber das Fleisch ist schwach! Warnungsvolles Wort, wenn der Herr zu den Gliedern seiner Gemeine sagt: In diesem Jahre werdet ihr euch an mir ärgern. Schrecklicher noch, wenn es heißt: Ihr werdet mich mehr, als einmal verleugnen. Am allerschrecklichsten aber: Einer unter euch wird mich verraten, - wird das Heiligste um einen irdischen Preis hingeben. </w:t>
      </w:r>
    </w:p>
    <w:p w14:paraId="51D95147" w14:textId="77777777" w:rsidR="00585241" w:rsidRDefault="00585241" w:rsidP="00585241">
      <w:pPr>
        <w:pStyle w:val="StandardWeb"/>
      </w:pPr>
      <w:r>
        <w:t xml:space="preserve">Weil ihr also wisset, dass der Versucher nicht fern ist, so bedenket zu dieser eurer Zeit, was zu eurer Stärkung und Verwahrung dient, und nehmet mit um so mehr Verlangen und Vertrauen eure Zuflucht zu Gott, suchet Licht, Rat, Kraft, Schutz und Trost bei eurem Vater in der Höhe, folget nicht der vermeintlichen Klugheit eurer Einsicht, noch dem Zuge eurer Neigung, noch der Stimme der Welt; sondern nehmet euch Zeit, alle Sachen mit Gott und euren: Gewissen in stiller Einsamkeit unter recht inbrünstigem Gebete zu beraten, bittet Gott, das er eure Seele erleuchte und regiere; so werdet ihr des rechten Wegs nicht fehlen. Befehlt dem Herrn eure Wege; so wird er euch sicher führen und bewahren, und Alles, Alles wohl machen. </w:t>
      </w:r>
    </w:p>
    <w:p w14:paraId="190FFEDE" w14:textId="77777777" w:rsidR="00585241" w:rsidRDefault="00585241" w:rsidP="00585241">
      <w:pPr>
        <w:pStyle w:val="StandardWeb"/>
      </w:pPr>
      <w:r>
        <w:t xml:space="preserve">Endlich das Allerwichtigste: die Anwendung vom Zeitlichen auf das Ewige! Auch euer ewiges Heil könnt ihr verscherzen, ihr könnt es von euch stoßen; aber schaffen könnt ihr's nicht mit aller Mühe; ihr müsst es in Demut suchen und im Glauben annehmen, empfangen müsst ihr's, erfassen, ergreifen. Öffnet eure Seele dem Lichte der Wahrheit, dass euch die Klarheit des Herrn erleuchte, öffnet euer Herz dem Troste Gottes, dass der himmlische Tröster euch den Frieden Gottes bringe. </w:t>
      </w:r>
    </w:p>
    <w:p w14:paraId="15B1379C" w14:textId="77777777" w:rsidR="00585241" w:rsidRDefault="00585241" w:rsidP="00585241">
      <w:pPr>
        <w:pStyle w:val="StandardWeb"/>
      </w:pPr>
      <w:r>
        <w:t xml:space="preserve">Weit über alle Glückwünsche, die uns Menschen darbringen und durch ihr Mitwirken erfüllen helfen, weit über alles Glück, das nach Wunsche sich einstellt, geht der Segen des Herrn, wenn er sein Angesicht über uns leuchten lässt und uns gnädig ist, wenn er den Blick der Erbarmung auf uns richtet und nach so vielen Sorgen, Kämpfen, Unruhen, Schmerzen, die durch unsre Seele gegangen sind-, seinen Frieden uns schenkt. Das werde wahr in einem neuen, schönen, erfahrungsreichen, unvergesslichen Jahre! wahr an Allen, die den Herrn anrufen und auf ihn trauen. Amen. </w:t>
      </w:r>
    </w:p>
    <w:p w14:paraId="4AAF0E8C" w14:textId="77777777" w:rsidR="00585241" w:rsidRDefault="00585241" w:rsidP="00585241">
      <w:pPr>
        <w:pStyle w:val="berschrift1"/>
      </w:pPr>
      <w:r>
        <w:t>Aquila, Caspar - Ein gnadenreich und gottseliges neues Jahr von dem neugeborenen Kindlein, unserm einigen Mittler und Heiland Jesu Christo über den tröstlichen Spruch Esaiä: Uns ist ein Kind geboren und ein Sohn ist uns gegeben; und über das alte christliche Lied: Ein Kindelein so löbelich</w:t>
      </w:r>
    </w:p>
    <w:p w14:paraId="38CDF783" w14:textId="77777777" w:rsidR="00585241" w:rsidRDefault="00585241" w:rsidP="00585241">
      <w:pPr>
        <w:pStyle w:val="StandardWeb"/>
      </w:pPr>
      <w:r>
        <w:rPr>
          <w:rStyle w:val="Fett"/>
          <w:rFonts w:eastAsiaTheme="majorEastAsia"/>
        </w:rPr>
        <w:t>Anfang dieses christlichen tröstlichen Liedes: „Ein Kindelein so löbelich ist uns geboren heute.“</w:t>
      </w:r>
      <w:r>
        <w:t xml:space="preserve"> </w:t>
      </w:r>
    </w:p>
    <w:p w14:paraId="509D3095" w14:textId="77777777" w:rsidR="00585241" w:rsidRDefault="00585241" w:rsidP="00585241">
      <w:pPr>
        <w:pStyle w:val="StandardWeb"/>
      </w:pPr>
      <w:r>
        <w:t xml:space="preserve">Dies heilige, tröstliche, recht evangelische Lied haben unsere alten frommen deutschen Christen gesungen und solches selige Trostlied genommen aus dem heiligen Propheten Jesaia im 7. und 9. Capitel, auch aus dem heiligen Evangelisten Luca am 2. Denn also hat Jesaias am 7. geweissagt: Siehe, eine Jungfrau ist schwanger und wird einen Sohn gebähren, den wird sie heissen Imanuel, das ist, Gott mir uns. Im 9. Cap. sagt Jesaias: Uns ist ein Kind geboren, ein Sohn ist uns gegeben, welches Herrschaft ist auf seiner Schulter, und er heisst Wunderbar, Rath, Kraft, Held, Ewig-Vater, Friedefürst. So tröstet der Engel Gottes die erschrockenen Hirten auf dem Felde: Fürchtet euch nicht, siehe, ich verkündige euch grosse Freude, die allem Volke widerfahren wird; denn euch ist heute der Heiland geboren, welcher ist Christus, der Herr, in der Stadt David. Diese Stadt David nennt Matth. 2. Bethlehem im jüdischen Lande und hat Das gelernt aus dem heiligen Propheten Micha, am 5. Capitel: Und du, Bethlehem Ephrata, die du klein bist unter den Tausenden in Juda, aus dir soll mir kommen, der in Israel Herr sei, welches Ausgang von Anfang und von Ewigkeit her gewesen ist. Hier beweiset der Prophet, dass Jesus Christus, das liebe Kindlein, uns, Uns geboren und geschenkt von Gott, dem allmächtigen Vater, sei ein wahrer, ewiger Gott, von Ewigkeit geboren vom Vater, der ist uns zum allmächtigen Heiland und Mittler gegeben, auch ein wahrhaftiger Mensch, unser Hoherpriester und Versühner, der sich selbst für unsere Sünde aufgeopfert. Das ist, das Kindlein Jesus ist wahrer Gott und Mensch in einer unzertrennten Person, uns geboren von der reinen Jungfrau Maria zu einem Seligmacher, wie alle Evangelisten lehren, sonderlich Johannes am 1.: Das Wort ward Fleisch und wohnte unter uns. Solches selige, hochtröstliche Lied haben die rechtgläubigen Deutschen ihren lieben Kinderlein fürgesungen vor 900 Jahren, ehe der verfluchte Papst, der wahre, giftige, rechte Antichrist, mit seiner verführerischen Teufelslehre das edle deutsche Land hat verderbet und unter sein verdammtes Joch, lauter Menschentand und falschen, erdichteten Gottesdienst von seinen stinkenden Bullen, Ablass, Seelmessen, Wallfahrten, Heiligenanrufung der Möncherei, Glockenweihen u.s.w. sie dahin gezwungen. Doch nichts desto minder ist das heilige evangelische Lied geblieben bis zu unserer Zeit; ja es hat wie ein heller Rubin geleuchtet in der erschrecklichen Finsterniss des verdammten Papstthums, ungehindert und unumgestossen, auch ungetadelt. Darum wir christlichen Deutschen billig in Ewigkeit danken, loben und preisen sollen für solchen himmlischen, seligen Schatz dieses evangelischen Kindliedes, da wir fröhlich Gott loben und danken und von Herzen singen: Ein Kindelein so löbelich ist uns geboren heute. Denn durch dies schöne, kräftige Kinderlied können wir Christen das ganze verfluchte Papstthum mit allem seinen Gaukelsack und Menschenlehre verwerfen und gar ausrotten; dass kein Heil, Trost, Friede und Freude des Gewissens, noch Seligkeit zu finden sei in aller Welt Werk und Verdienst, denn allein in dem lieben, einigen Kindlein Jesuslein, wie Petrus sagt Actor 4. Wir sollen auch Gott ewig Dank sagen nicht allein für das tröstliche Kinderlied sein Kindelein so löbelich, sondern auch für das selige Osterlied, da wir Christen von Herzen singen und klingen: Christ ist erstanden von der Marter alle; und für das christliche Lied: Nun bitten wir den heil’gen Geist. </w:t>
      </w:r>
    </w:p>
    <w:p w14:paraId="395DB5B9" w14:textId="77777777" w:rsidR="00585241" w:rsidRDefault="00585241" w:rsidP="00585241">
      <w:pPr>
        <w:pStyle w:val="StandardWeb"/>
      </w:pPr>
      <w:r>
        <w:t xml:space="preserve">Diese drei Lieder haben alle Christen an ihrem Ende betrachtet, sind im Glauben dadurch erhalten und selig worden in diesem finstern, verdammten Papstthum, welches alle Menschen mit der Lehre der losen Menschenverdienste in die Hölle gestürzt hat, bis sie ihrer seligen Taufe haben vergessen und dem vergifteten Verdienste, Fürbitte und Anrufung der Heiligen haben vertrauet und nicht gar allein auf das Verdienst Jesu Christi sich verlassen. Hier singen wir: Das Heil ist unser Alle. Das ist, durch das Kindlein Jesulein werden wir allein selig, so wir beständig an ihn glauben, dass Er unsere Gerechtigkeit sei, durch sein Blut uns erlöset hat. Amen. </w:t>
      </w:r>
    </w:p>
    <w:p w14:paraId="5B113BC5" w14:textId="77777777" w:rsidR="00585241" w:rsidRDefault="00585241" w:rsidP="00585241">
      <w:pPr>
        <w:pStyle w:val="StandardWeb"/>
      </w:pPr>
      <w:r>
        <w:t xml:space="preserve">Nun wollen wir ganz kindisch, kurz, klar und einfältig dies christliche Lied auslegen. Dieweil wir gewiss glauben, es sei aus der heiligen Schrift des göttlichen Wortes gezogen und gemacht, so wollen wir armen Kinder fröhlich von Herzen singen mit allen lieben Christen in der ganzen Welt: </w:t>
      </w:r>
      <w:r>
        <w:rPr>
          <w:rStyle w:val="Fett"/>
          <w:rFonts w:eastAsiaTheme="majorEastAsia"/>
        </w:rPr>
        <w:t>Ein Kindelein so löbelich ist uns geboren heute.</w:t>
      </w:r>
      <w:r>
        <w:t xml:space="preserve"> </w:t>
      </w:r>
    </w:p>
    <w:p w14:paraId="3F2ECBEF" w14:textId="77777777" w:rsidR="00585241" w:rsidRDefault="00585241" w:rsidP="00585241">
      <w:pPr>
        <w:pStyle w:val="StandardWeb"/>
      </w:pPr>
      <w:r>
        <w:t xml:space="preserve">Merkt, liebe Kinder, alle Worte wohl und betrachtet’s tief im Herzen. Erstlich, womit hat uns Gott der Vater begnadet? Da gieb Antwort. Ei, ei mit einem feinen, holdseligen, fröhlichen, lieblichen, gnadenreichen, ganz tröstlichen, freundlichen, gütigen, schönen, unschuldigen, frommen Kindlein, das ist uns Allen geboren und geschenkt, das will keinen Menschen verachten, noch verstossen, sondern will Jedermann zu Gnaden annehmen, ihnen rathen, helfen und sie selig machen, so wir nur das Jesuslein also herzlich küssen und fröhlich an und zu uns nehmen, wie Simeon das Kind im Glauben herzet und vor grosser Freude singet und Gott lobet, Lucä am 2.: Herr, nun lässest du deinen Diener in Frieden fahren, denn meine Augen haben deinen Heiland gesehen, welchen du bereitet hast vor allen Völkern. Hie ist kein Mensch ausgeschlossen, weder Juden, noch Heiden, noch Alt, Gross, Hoch, Gelehrt, junge Kinder, keins niederes Standes, noch hohes, alle Menschen sollen sich des Kindleins annehmen, im Herzen wiegen und bitten, dass dies liebliche, freundliche Kindlein bei uns eine Wohnung wolle haben; denn es ist löbelich aller Gottesgnaden und reichen Segens voll. Er ist Gottes geliebtester Sohn, wie Matthäus sagt am 3. und 17. Capitel, daran Gott allein Gefallen hat; denn er ist ohne Sünde und ohne alle Verletzung der Jungfrau Maria geboren, rein und lauter, dass er uns Alle durch seine reine, keusche Empfängniss und Geburt reinige und Gott günstig und angenehm mache. </w:t>
      </w:r>
    </w:p>
    <w:p w14:paraId="015261BA" w14:textId="77777777" w:rsidR="00585241" w:rsidRDefault="00585241" w:rsidP="00585241">
      <w:pPr>
        <w:pStyle w:val="StandardWeb"/>
      </w:pPr>
      <w:r>
        <w:rPr>
          <w:rStyle w:val="Fett"/>
          <w:rFonts w:eastAsiaTheme="majorEastAsia"/>
        </w:rPr>
        <w:t>Ist uns geboren heute.</w:t>
      </w:r>
      <w:r>
        <w:t xml:space="preserve"> </w:t>
      </w:r>
    </w:p>
    <w:p w14:paraId="507BBE23" w14:textId="77777777" w:rsidR="00585241" w:rsidRDefault="00585241" w:rsidP="00585241">
      <w:pPr>
        <w:pStyle w:val="StandardWeb"/>
      </w:pPr>
      <w:r>
        <w:t xml:space="preserve">Da habe Acht, wem das liebe Jesuslein sei geboren, nämlich Uns, uns armen Kinderlein, uns Allen, die wir Solches im Glauben singen und gläuben, er sei uns so wohl geboren, als Maria, die uns Heiden das Kindlein gern giebt, dieweil es die Juden also verachten. Es ist ja nicht den Engeln geboren, sondern uns armen, gottesfürchtigen Sündern. Heute, das ist, wie von Anfang der Welt Anno 3963 ist leiblich geboren von der Jungfrau Maria zu Bethlehem, also wird Christus geistlich noch täglich in unseren Herzen geboren, so wir ihn nur nicht mit unseren Sünden und Unglauben von uns vertreiben. Denn Christus, das liebe, freundliche Kind, sagt selbst Matthäi am 12., da er unter dem Volk seine Hand ausstrecket über seine Jünger: Siehe da, das ist meine Mutter und meine Brüder; denn wer den Willen thut meines Vaters im Himmel, das ist, Johann. 6., der an mich, Christum, Gottes Sohn, recht gläubt, derselbige ist mein Bruder, Schwester und Mutter. So sagt Christus Lucä 11.: Meine Mutter und Brüder sind Diese, die Gottes Wort hören und thun, diese sind auch selig, die es hören und bewahren’s in der Furcht Gottes, dass es ihnen, als Sichern, der böse Satan nicht raube aus den Herzen hinweg. </w:t>
      </w:r>
    </w:p>
    <w:p w14:paraId="363A2CF1" w14:textId="77777777" w:rsidR="00585241" w:rsidRDefault="00585241" w:rsidP="00585241">
      <w:pPr>
        <w:pStyle w:val="StandardWeb"/>
      </w:pPr>
      <w:r>
        <w:rPr>
          <w:rStyle w:val="Fett"/>
          <w:rFonts w:eastAsiaTheme="majorEastAsia"/>
        </w:rPr>
        <w:t>Von einer Jungfrau säuberlich.</w:t>
      </w:r>
      <w:r>
        <w:t xml:space="preserve"> </w:t>
      </w:r>
    </w:p>
    <w:p w14:paraId="70DAF1E3" w14:textId="77777777" w:rsidR="00585241" w:rsidRDefault="00585241" w:rsidP="00585241">
      <w:pPr>
        <w:pStyle w:val="StandardWeb"/>
      </w:pPr>
      <w:r>
        <w:t xml:space="preserve">Da lernen wir die allerreinigste Geburt dieses Kindleins, nicht von Mann und Weib empfangen und geboren in Sünden und Fluch, wie wir leider Alle empfangen und geboren werden, sondern von der reinen Jungfrau Maria, ohne alle Makel und Sünde säuberlich, ohne alle Verletzung, der uns will reinigen von allen Sünden und ewigem Tode und Fluch, der das erste Evangelium, das Gott selbst hat Adam und Eva geprediget, hat erfüllet, durch seine reine Geburt und bitter Leiden und Sterben und fröhliche Auferstehung, da Christus selbst hat geprediget: Des Weibes Same, das ist, der rechte Messias, dieser Jungfrau Mariä Sohn, soll dem Teufel den Kopf zertreten, das ist, ihn binden und überwinden, plündern, gefangen führen und alle seine Macht mit Tod, Sünde und Hölle ihm nehmen und dämpfen. Darum singen wir so fröhlich: Zu Trost uns armen Leuten. Das Kindlein ist und will sein auf ewig unser Trost, Fried, Freud und Heil; denn wir armen, verlorene Leutlein waren als irrige Schafe, die suchet das Kindlein, errettet sie vor unsern grausamen Wölfen und Löwen, wie Johannis am 10. und Lucä am 15. folget. </w:t>
      </w:r>
    </w:p>
    <w:p w14:paraId="1A7E9797" w14:textId="77777777" w:rsidR="00585241" w:rsidRDefault="00585241" w:rsidP="00585241">
      <w:pPr>
        <w:pStyle w:val="StandardWeb"/>
      </w:pPr>
      <w:r>
        <w:rPr>
          <w:rStyle w:val="Fett"/>
          <w:rFonts w:eastAsiaTheme="majorEastAsia"/>
        </w:rPr>
        <w:t>Wär uns das Kindlein nicht geboren,</w:t>
      </w:r>
      <w:r>
        <w:br/>
      </w:r>
      <w:r>
        <w:rPr>
          <w:rStyle w:val="Fett"/>
          <w:rFonts w:eastAsiaTheme="majorEastAsia"/>
        </w:rPr>
        <w:t>So wären wir allzumal verloren.</w:t>
      </w:r>
      <w:r>
        <w:t xml:space="preserve"> </w:t>
      </w:r>
    </w:p>
    <w:p w14:paraId="058A34BB" w14:textId="77777777" w:rsidR="00585241" w:rsidRDefault="00585241" w:rsidP="00585241">
      <w:pPr>
        <w:pStyle w:val="StandardWeb"/>
      </w:pPr>
      <w:r>
        <w:t xml:space="preserve">Da bekennen wir, dass ohne dieses Kindleins Geburt alle Menschen von Adam, Abraham, Isaak, Jakob, Juda, Joseph, David bis auf Mariam und Johannem den Täufer und wir Alle verdammt wären mit allen unseren besten Werken und Verdiensten, die doch alle vor Gott sind wie ein unreines Tuch einer kranken Frau; Jesaiä am 64. Ja, lauter unnütze Knechte, dass der heilige Johannes wohl sagt Joh. am 1.: Von seiner Fülle, das ist, von dieses Kindleins Gnade, haben wir Alle genommen Gnade um Gnade. Also sagt Petrus Actorum 10.: Von diesem Christo zeugen alle Propheten, dass durch seinen Namen Alle, die an Jesum – uns geboren ein liebes Kindlein – glauben, Vergebung der Sünden empfahen sollen. Dieses Lied, mit solchem Gottesurtheil bestätigt, ist eine Donneract, eine schreckliche Cartaune, die das ganze Papstthum herniederstürzt in die Hölle, mit allem ihren Gottesdienste in ihren Stiften, Klöstern, Orden, Regeln, Winkelmessen, darinnen sie Christum auf’s gräulichste kreuzigen und lästern, item mit ihrem Fasten, Heulen, Kappen, Stricken, Schmieren, mit all ihrer Busse, Genugthun und Verdiensten, die sie Anderen verkaufen. Da hörest du, wär’ uns das Kindlein nicht geboren und ein Opfer für uns am Kreuze worden, das edel einige Lamm Gottes, das aller Welt Sünde trägt (Joh. am. 1.), so wären wir mit allen unseren Besten Werken und Verdienst allzumal verloren. Das Kindlein, das liebe Jesuslein, thut es allein. </w:t>
      </w:r>
    </w:p>
    <w:p w14:paraId="2215983E" w14:textId="77777777" w:rsidR="00585241" w:rsidRDefault="00585241" w:rsidP="00585241">
      <w:pPr>
        <w:pStyle w:val="StandardWeb"/>
      </w:pPr>
      <w:r>
        <w:rPr>
          <w:rStyle w:val="Fett"/>
          <w:rFonts w:eastAsiaTheme="majorEastAsia"/>
        </w:rPr>
        <w:t>Das Heil ist unser Alle.</w:t>
      </w:r>
      <w:r>
        <w:t xml:space="preserve"> </w:t>
      </w:r>
    </w:p>
    <w:p w14:paraId="317E3FBE" w14:textId="77777777" w:rsidR="00585241" w:rsidRDefault="00585241" w:rsidP="00585241">
      <w:pPr>
        <w:pStyle w:val="StandardWeb"/>
      </w:pPr>
      <w:r>
        <w:t xml:space="preserve">Solches lehret St. Paulus Ephes. 2.: Denn aus Gnaden seid ihr selig worden durch den Glauben, und Dasselbige nicht aus euch, Gottes Gabe ist es, nicht aus den Werken, auf dass sich nicht Jemand rühme; denn wir sind sein Werk, geschaffen in Christo Jesu zu guten Werken, zu welchen uns Gott zubereitet hat, dass wir darinnen wandeln sollen. Das ist die reine Lehre, wie wir selig werden nicht durch unser oder anderer heiligen Mönche oder Pfaffen Werke und Verdienst, sondern allein durch das Kindlein, so wir glauben, es sei uns geboren und gegeben zu einem Heil unserer Aller. Also sagt der Herr Christus: Also hat Gott die Welt geliebt, dass er seinen eingeborenen Sohn gab, auf dass Alle, merk’s wohl, er sagt Alle, da schleusst Christus keinen Menschen aus – die an ihn glauben, nicht verloren werden, sondern das ewige Leben haben. Und Joh. am 17. sagt Christus: Das ist aber das ewige Leben, dass sie dich, dass du allein wahrer Gott bist, und den du gesandt hast, Jesum Christum erkennen. Denn solche Erkenntniss Christi macht uns gerecht, sagt Jesaias, Cap. 53. Hier hörest du, dass allein der rechte Glaube an Christus Werk und Verdienst uns Alle selig macht. Da hörst du, du blinder Papist, ja Nichts von unseren unreinen Bettelwerken, durch welche vor Gott Niemand, der da lebt, bestehen kann, wie Paulus selbst seine Werke für Dreck hat geachtet vor der Gerechtigkeit, die er in Christo hat (Phil. 3). Also lehret er uns zu den Galatern am Andern: Ich werfe nicht weg die Gnade Gottes; denn so durch das Gesetz die Gerechtigkeit kommt, so ist Christus vergeblich gestorben. Aber wir glauben, er sei zur Vergebung unserer Sünde gestorben und auferstanden, uns gerecht und selig zu machen. Darum frohlocken und singen wir Gott zu Lob, Ehr und Dank mit ganzem, fröhlichem Herzen, jauchzen und springen nd rühmen uns: </w:t>
      </w:r>
    </w:p>
    <w:p w14:paraId="53601EDC" w14:textId="77777777" w:rsidR="00585241" w:rsidRDefault="00585241" w:rsidP="00585241">
      <w:pPr>
        <w:pStyle w:val="StandardWeb"/>
      </w:pPr>
      <w:r>
        <w:rPr>
          <w:rStyle w:val="Fett"/>
          <w:rFonts w:eastAsiaTheme="majorEastAsia"/>
        </w:rPr>
        <w:t>Ei, du süsser Jesu Christ!</w:t>
      </w:r>
      <w:r>
        <w:t xml:space="preserve"> </w:t>
      </w:r>
    </w:p>
    <w:p w14:paraId="298CB8A9" w14:textId="77777777" w:rsidR="00585241" w:rsidRDefault="00585241" w:rsidP="00585241">
      <w:pPr>
        <w:pStyle w:val="StandardWeb"/>
      </w:pPr>
      <w:r>
        <w:t xml:space="preserve">O lieber Gott, wir armen Kinderlein sagen dir billig allezeit Lob, Ehr' und Dank, dass du zu uns elenden Waislein bist gekommen in unser Jammerthal, ein gnadenreicher Gast worden, dass du uns erlösest von allen Tyrannen und machest uns Bürger im Himmelreich, deinen schönen Engeln gleich. Da wollen wir das heilige evangelische, tröstliche Lied unseres lieben Vaters D. Martin Luther's immerzu ganz und gar fröhlich singen, welches also lautet: Vom Himmel hoch, da komm' ich her, und bring' euch gute neue Mähr u.s.w. In diesem christlichen Liede lernen wir allen Nutzen, warum uns das Kindlein geboren ist, nämlich, dass er uns alle Seligkeit schenkt. O wie getröstet soll der betrübte Mensch werden, der diese beiden Lieder oft vom Herzen singet, der muss freilich guten Muths sein. Dass wir aber singen „Ei, du süsser Jesu Christ,“ zeigen wir hiemit an, das liebe Jesulein habe sein Mündein voll Zucker, Honig und Malvasier. Denn David sagt stets: O Herr, dein Wort ist meinem Munde süsser, denn Honig und lieber, denn viel tausend Stück Gold und Silber; ja, dein Wort ist mein Erbe, mein Licht und meine Herzenswonne und Trost (Ps. 19). Was kann uns süsser, lieblicher und tröstlicher sein, denn so dies liebliche Kindlein uns verlorene Sünder so ganz gnädig anredet, Matth. 11.: Kommt her zu mir Alle, die ihr mühselig und beladen seid, ich will euch erquicken; ich will die schwere Last der Sünden von euch nehmen, will euch Gnade erzeigen; denn des Menschen Sohn ist kommen, die Sünder zur Busse zu rufen und selig zu machen. Ist das nicht eine süsse Kindermilch, die uns nähret und erfreuet, da Christus sagt Joh. am 14.: Ich will Wohnung bei euch machen, und Jesaiä am 49. sagt Gott: Kann auch ein Weib ihres Kindleins vergessen, dass sie sich nicht erbarmet über den Sohn ihres leibes? Und ob sie desselbigen vergässe, so will ich doch Dein nicht vergessen; siehe, in die Hände hab' ich dich gezeichnet. Als lehret uns David Ps. 34: Schmecket und sehet, wie süss, freundlich der Herr ist; wohl Dem, der auf ihn trauet. Eine solch süsse, liebliche Stimme hat der wilde Moses nicht, so er uns mit dem Gesetz Gottes erschreckt, steckt und plöckt uns in den Zorn Gottes und Fluch hält, denn er hat Hüttenrauch und Kellerhals im Munde, redet mit uns durch's Gesetz, wie ein Henker, dass uns Herz und Muth entfällt. </w:t>
      </w:r>
    </w:p>
    <w:p w14:paraId="169503F6" w14:textId="77777777" w:rsidR="00585241" w:rsidRDefault="00585241" w:rsidP="00585241">
      <w:pPr>
        <w:pStyle w:val="StandardWeb"/>
      </w:pPr>
      <w:r>
        <w:rPr>
          <w:rStyle w:val="Fett"/>
          <w:rFonts w:eastAsiaTheme="majorEastAsia"/>
        </w:rPr>
        <w:t>Dass du Mensch geboren bist;</w:t>
      </w:r>
      <w:r>
        <w:rPr>
          <w:b/>
          <w:bCs/>
        </w:rPr>
        <w:br/>
      </w:r>
      <w:r>
        <w:rPr>
          <w:rStyle w:val="Fett"/>
          <w:rFonts w:eastAsiaTheme="majorEastAsia"/>
        </w:rPr>
        <w:t>Behüt uns vor der Hölle.</w:t>
      </w:r>
      <w:r>
        <w:t xml:space="preserve"> </w:t>
      </w:r>
    </w:p>
    <w:p w14:paraId="6DC5C2AA" w14:textId="77777777" w:rsidR="00585241" w:rsidRDefault="00585241" w:rsidP="00585241">
      <w:pPr>
        <w:pStyle w:val="StandardWeb"/>
      </w:pPr>
      <w:r>
        <w:t xml:space="preserve">O du liebes Jesuslein, du hast unsere schwache menschliche Natur ja nicht umsonst angenommen, sondern darum bist du Mensch worden, dass du uns zu Gottes Kindern machest, Alle, die an dich glauben. Dieweil aber wir Sünder sind und darum wohl das höllische ewige Feuer verdient haben, welches nimmermehr wird ausgelöschet, wie der Prophet Jesaias am 66. sagt, so bitten wir dich durch dein gross theuer bitter Leiden und Sterben, du wollest uns gnädig sein, all unsere Sünde vergeben, so werden wir des ewigen Todes, des Fluchs (Genesis 3) und höllischen Feuers wohl ledig und los, dieweil du solche Plage uns Allen hast mit deinem Blut überwunden; denn also sagt Hoseas Cap. 13. in der Person Christi: Ich, Gott, will sie erlösen aus der Hölle und vom Tode erretten; Tod, ich will dir ein Gift sein, Hölle, ich will dir deine Pestilenz sein. Amen. Dass wir solcher Wohlthat stark könnten glauben, würden wir vor Freuden alles Unglück Nichts achten, noch fürchten, sondern fröhlich mit Paulo sagen das ganze achte Capitel zu den Römern und vornehmlich diesen Spruch gewaltiglich üben im Herzen und trotzen wider die Welt, Tod und Teufel und also schreien: Ist Gott mit uns, wer kann wider uns sein! Denn Gott ist ja stärker, als die Welt, Sünde, Tod, Hölle, Teufel und Fluch; Die hat Christus uns Allen ritterlich überwunden, gebunden und gefangen geführt zum Schauspiel und Triumph, Ephes. am 1. und Col. am 2. Daraus wir Christen Gott ewig loben, preisen und danken für seinen geliebtesten Sohn Jesum Christum, den er uns geschenkt hat, dass wir durch seine Gnade und Verdienst freudig in aller Angst und Todesnöthen Trotz bieten und sagen mit Paulo 1. Corinth. 15.: Hah, der Tod ist verschlungen in den Sieg unseres Herrn Jesu Christi! O Tod, wo ist dein Stachel, Hölle, wo ist dein Sieg! Gott aber sei Dank, der uns den Sieg gegeben durch unsern Herrn Jesum Christum, in Ewigkeit gelobt! Amen. Denn der Glaube an Jesum Christum ist unser Sieg, damit wir allen unsern Feinden obsiegen. Amen. </w:t>
      </w:r>
    </w:p>
    <w:p w14:paraId="56C9ECD7" w14:textId="77777777" w:rsidR="00585241" w:rsidRDefault="00585241" w:rsidP="00585241">
      <w:pPr>
        <w:pStyle w:val="berschrift1"/>
      </w:pPr>
      <w:r>
        <w:t>Aquila, Caspar - Ein Sendbrieff zum guten gluckseligen Newen jar/ an ein guten Hern vnd freund.</w:t>
      </w:r>
    </w:p>
    <w:p w14:paraId="1B8FE254" w14:textId="77777777" w:rsidR="00585241" w:rsidRDefault="00585241" w:rsidP="00585241">
      <w:pPr>
        <w:pStyle w:val="StandardWeb"/>
      </w:pPr>
      <w:r>
        <w:t xml:space="preserve">GOttes gnade vnd fried durch Jhesum Christum/ wünsche ich euch/ dazu ein seliges vnd gantz fröliches New jar/ Amen. Künde ichs aber besser thun/ wolt ichs für war gerne thun. Das ist aber Erbarer günstiger herr vnd freund/ für nemlich mein hertzliches begern/ wolet diesen einigen spruch von mir annemen/ zu einem gluckseligen/ heilsamen Newen jar/ Da Christus sagt/ Johannes am dritten Capitel. </w:t>
      </w:r>
    </w:p>
    <w:p w14:paraId="79EA6B68" w14:textId="77777777" w:rsidR="00585241" w:rsidRDefault="00585241" w:rsidP="00585241">
      <w:pPr>
        <w:pStyle w:val="StandardWeb"/>
      </w:pPr>
      <w:r>
        <w:rPr>
          <w:rStyle w:val="Fett"/>
          <w:rFonts w:eastAsiaTheme="majorEastAsia"/>
        </w:rPr>
        <w:t>Also hat Gott die welt geliebt/ das er seinen eingebornen Son gab/ auff das alle die an jn gleuben/ nicht verloren werden/ sondern das ewige leben haben rc.</w:t>
      </w:r>
      <w:r>
        <w:t xml:space="preserve"> </w:t>
      </w:r>
    </w:p>
    <w:p w14:paraId="31276C25" w14:textId="77777777" w:rsidR="00585241" w:rsidRDefault="00585241" w:rsidP="00585241">
      <w:pPr>
        <w:pStyle w:val="StandardWeb"/>
      </w:pPr>
      <w:r>
        <w:t xml:space="preserve">WIe wol diesen Gottlichen vnd gantz tröstlichen spruch/ der mehrer teil lieset/ vnd meinet er habe jn schon aus gelernet/ vnd könne es nu gar/ so er doch jnn keines menschen hertze nimer gnug kan begriffen werden/ Vnd jhe ernstlicher ich jm im hertzen noch trachte/ Nemlich die vnaussprechliche Göttliche liebe/ die er zu der bösen welt gehabt hat/ das er jr auch seinen einigen Son hat zu eigen geschenckt/ vnd jhe lenger jhe mehr ich darmit im glauben vmbgehe/ jhe tieffer ich mich verwunder/ jhe lieber mir der liebe Gott ist/ das ich mich ein ewigen schüler hie auff erden erkenne/ dieses einigen spruchs/ an welchem alle vnser seligkeit allein stehet vnd hafft/ Denn ausser diesem spruch odder der gleichen/ ists vnmüglich das ein mensch könde selig werden. </w:t>
      </w:r>
    </w:p>
    <w:p w14:paraId="506C888E" w14:textId="77777777" w:rsidR="00585241" w:rsidRDefault="00585241" w:rsidP="00585241">
      <w:pPr>
        <w:pStyle w:val="StandardWeb"/>
      </w:pPr>
      <w:r>
        <w:t xml:space="preserve">Dieser tröstliche spruch aber lernet Gott recht erkennen/ was guts er vns gethan hat/ vnd wie Veterlich er vns noch meinet/ Vnd wer jn also erkennet/ der wird jn für war/ hoch tewer vnd werd lieben vnd heer halten/ Denn on solche erkentnis/ kan man Gott nicht lieben noch vertrawen/ So aber ein Gott fürchtiger Christ/ ein solchen spruch für sich nimpt/ vnd fasset jn jnn sein hertz/ vnd gedenckt jm wol nach/ so wird er krafft/ trost/ stercke vnd Göttlichen geschmag draus schepffen/ das er sich das aller besten vnd hochsten jnn aller not hin furt auff Gott kan verlassen/ vnd mit Sanct Paulo zun Römern am achten sagen/ auch jnn todes nöten/ Ist Gott mit vns/ wer wil widder vns sein? Welcher auch seinen einigen Son nicht hat verschonet/ sondern hat jn für vns alle da hin gegeben/ wie solt er vns mit jm nicht alles schencken. </w:t>
      </w:r>
    </w:p>
    <w:p w14:paraId="6EBF8381" w14:textId="77777777" w:rsidR="00585241" w:rsidRDefault="00585241" w:rsidP="00585241">
      <w:pPr>
        <w:pStyle w:val="StandardWeb"/>
      </w:pPr>
      <w:r>
        <w:t xml:space="preserve">Item/ er wird die hochste vnd Göttliche kunst leren/ welche allein selig macht/ Nemlich/ Wer da gleubet das Jhesus Christus Gottes Son vom Vater gesand/ für vnser sunde gestorben/ vnd durch sein heilig blut gnug für alle sunde gethan/ vnd vns durch seine fröliche aufferstehung für Gott rechtfertig gemacht hat/ der ist itzund schon selig/ Gottes kind/ Christus mit erben/ vnd wonet schon im himel/ als ein bürger des himlischen Vaterlands/ allein/ das die alte haut da mit wir bedeckt sind/ vnd dis sundlich fleisch/ da mit wir beschweret sind/ an vns klebet vnd hanget/ das wir solche reiche schetze/ von Christo itzt erworben vnd geschenckt/ nicht fülen/ Sondern wir fülen das widder spiel/ Nemlich/ sunde/ tod/ Gottes zorn/ vnd alle anfechtung der Teuffel vnd Hellen. </w:t>
      </w:r>
    </w:p>
    <w:p w14:paraId="4424D67C" w14:textId="77777777" w:rsidR="00585241" w:rsidRDefault="00585241" w:rsidP="00585241">
      <w:pPr>
        <w:pStyle w:val="StandardWeb"/>
      </w:pPr>
      <w:r>
        <w:t xml:space="preserve">Hie mus ein Christ klug sein/ vnd weit von einander scheiden/ das fülen des fleischs vnd den glauben an Gottes wort/ vnd frey widder alles fülen/ synn vnd vernunfft sagen/ Noch bin ich ein Gottes kind/ heilig vnd selig vmb Christus hohe verdinst willen/ an den ich gleube/ vnd ob ich es schon nicht füle odder begreiffen kan/ so ists wie Johannes sagt/ Gott grösser denn mein eigen hertz. Ich hencke vnd versencke/ verberge vnd wickele mich jnn das einige wort Christi/ daran wil ich mich mit Gottes gnaden hafften vnd darauff dawen/ vnd so viel trawen/ Wo Gottes wort bleibt da wil ich auch bleiben/ Es stelle sich gleich jnn mir alles widdersinnisch/ so sagt Christus Johannes am achten/ Wer mein wort behelt/ das ist/ wer do gleubet feste an meine verheissung/ der sol den tod nimer mehr sehen/ sondern er ist itzt schon vom tod jns leben getreten/ Vnd Johannis am dritten/ Wer an den Son gleubet/ der hat das ewig leben/ Wer aber dem Son nicht gleübet/ der wird das leben nicht sehen/ sondern der zorn Gottes bleibt vber jm. </w:t>
      </w:r>
    </w:p>
    <w:p w14:paraId="54453F2B" w14:textId="77777777" w:rsidR="00585241" w:rsidRDefault="00585241" w:rsidP="00585241">
      <w:pPr>
        <w:pStyle w:val="StandardWeb"/>
      </w:pPr>
      <w:r>
        <w:t xml:space="preserve">Hieraus lernet ein Christ ernstlich Gott fürchten/ das er jnn der erkentnis Jhesu Christi wachsse/ denn wer jn also erkennet/ wie Jesaias am drey vnd funfftzgsten sagt/ der ist schon für Gott gerecht/ Vnd wie Johannes am siebenzehenden Capitel sagt/ Er hat vnd ist im ewigen leben/ Wer aber den Son nicht also erkennet, der ist schon verdampt. </w:t>
      </w:r>
    </w:p>
    <w:p w14:paraId="7F953294" w14:textId="77777777" w:rsidR="00585241" w:rsidRDefault="00585241" w:rsidP="00585241">
      <w:pPr>
        <w:pStyle w:val="StandardWeb"/>
      </w:pPr>
      <w:r>
        <w:t xml:space="preserve">Da her müssen verdampt sein alle Jüden Türcken/ Heiden/ Vnchristen vnd böse Papisten/ Denn wie wol sie alle gleuben an den grossen Gott/ aber ausser dem HERRn Jhesu Christo/ wollen sie für Gottes zorn vnd gericht/ jnn tods nöten bestehen/ durch jre eigene gerechtigkeit vnd gute werck/ Aber zu Gotte kan niemand komen/ viel weniger für jm gerecht erfunden werden/ wer nicht den HErrn Jhesum Christum zum mittler/ gnaden stuel vnd versöner hat/ wie Christus selbs sagt Johannes am vierzehenden/ Niemand kompt zum Vater denn durch mich/ Denn ich bin der weg/ das leben vnd die wahrheit/ Ich bin das Lamb Gottes das der welt sunde tregt/ Ich/ ich/ sagt Christus/ kan allein die sunde ausleschen vnd da für gnug thun/ Wer solche vergebung der sunde vnd ewige gerechtigkeit für Gott anders wo sücht/ denn jnn mir/ durch mein leiden vnd sterben/ der ist ein Antichrist vnd Gottes lesterer/ der da mein heilig blut/ leiden vnd sterben/ ja auch meine aufferstehung vnd triumph schendet vnd schmehet. </w:t>
      </w:r>
    </w:p>
    <w:p w14:paraId="19C24F6E" w14:textId="77777777" w:rsidR="00585241" w:rsidRDefault="00585241" w:rsidP="00585241">
      <w:pPr>
        <w:pStyle w:val="StandardWeb"/>
      </w:pPr>
      <w:r>
        <w:t xml:space="preserve">Solches thun die bösen Papisten viel erger denn Jüden vnd Türcken/ diese wollen nicht auff Christum halten/ Die Papisten aber wollen vnter dem deckel/ das Christus tod vnd verdienst/ jre eigene werck zu messen/ Walfart/ Ablas/ heiligen anruffung vnd jrem verderblichen Monchsorden rc( gleich als hoch halten/ als Christus blut/ die weil sie offentlich bekennen vnd predigen/ solch werck wie es die Römische Papistische Kirche helt/ seyen zu vergebung der sunde/ vnd zu erlangen der gnaden Gottes vnd ewiges lebens/ Dieser zusatz/ das sie anders wo süchen vergebung der sunde denn jnn Christus leiden/ das ist erger denn kein Ketzerey auff erdboden/ Inn Summa/ es verleugnet die gantze heiligen Schrifft/ den weg der seligkeit/ vnd den gantzen Christum schendets/ als sey er ein krafftloser vntüchtiger Gott/ der es nicht gnug hat ausgericht für aller christen sunde/ Sie müssens erst durch jr menschen getichte werck verdienen/ vnd des vberflüssig/ das sie es auch andern jnn jr schendlichen Bruderschafft vnd Winckel messen verkeuffen zu erlangen so viel vergebung der sunde. </w:t>
      </w:r>
    </w:p>
    <w:p w14:paraId="4E6DE595" w14:textId="77777777" w:rsidR="00585241" w:rsidRDefault="00585241" w:rsidP="00585241">
      <w:pPr>
        <w:pStyle w:val="StandardWeb"/>
      </w:pPr>
      <w:r>
        <w:t xml:space="preserve">Vor solchem tödlichem hellischem gifft euch zu verhüten/ die weil jr (Gott sey es geklagt) niemer kein Christliche offentlich predig kund hören/ habe ich mich ewer seel seligkeit helffen zu erhalten/ bemühet/ vnd euch diesen spruch für Arabisch gold vnd edelgestein vnter wunden zum guten jar zu schencken/ Denn so jr jn recht zu hertzen fasset vnd ein bildet/ ists vnmüglich das jr kund durch eingerley secten/ ketzerey odder falschen lere verfüret werden. </w:t>
      </w:r>
    </w:p>
    <w:p w14:paraId="690D6EED" w14:textId="77777777" w:rsidR="00585241" w:rsidRDefault="00585241" w:rsidP="00585241">
      <w:pPr>
        <w:pStyle w:val="StandardWeb"/>
      </w:pPr>
      <w:r>
        <w:t xml:space="preserve">Denn so man euch etwas lernet vnd Christum nicht lesst vnser einige gerechtigkeit/ die allein für Gott gilt, bleiben/ Ja vnser weisheit (ausser welchen jnn Gottes sachen alles finsternis vnd jrthumb ist) Ja vnser heiligmachung vnd erlösung/ wer euch anders lernet/ der ist ein seelmörder/ Teuffel vnd wolff/ Wolt jr nu ein from gehorsam schefflin Christi sein/ so höret die stimme/ die euch Jhesus Christus der Son Gottes im Euangelio lesst sagen/ Jre falsche lere solt jr nicht hören/ must jrs aber hören/ so gleubets doch nicht/ vnd thut als weret jr vnter dem Türcken/ drückt mit dem daumen jnn die faust/ vnd sagt heimlich jnn ewrem hertzen/ Dennoch ists falsch vnd widder Gott/ was jr predigt von vergebung der sunde/ ausser dem einigen Jhesu Christo/ vnd wenn es noch alles so hübsch scheinet vnd gleisset/ so ist es doch nicht Christus stimme gemes/ darumb wil ich es doch nicht annemen/ sondern mich an Christo benügen lassen/ der mir vom Vater geschencket ist/ an jm habe ich Gott vnd gnug/ wie jnn der ersten Johannes am vierden Capitel stehet/ Wer den Son Gottes hat/ der hat das leben/ Wer den Son Gottes nicht hat/ der hat das leben nicht/ Er sey so heilig als Johannes der Teuffer/ so kan er ausser Christo nicht Gottes gnade vnd vergebung der sunde erlangen. </w:t>
      </w:r>
    </w:p>
    <w:p w14:paraId="43656638" w14:textId="77777777" w:rsidR="00585241" w:rsidRDefault="00585241" w:rsidP="00585241">
      <w:pPr>
        <w:pStyle w:val="StandardWeb"/>
      </w:pPr>
      <w:r>
        <w:t xml:space="preserve">Christus ist die rechte folle grosse kuffen/ von welcher man alleine mus zepffen Gottes gnade / vergebung der sunde/ gut gewissen/ gerechtigkeit vnd ewiges leben/ jnn jm ist die Gottheit gantz und gar leiblich/ Also/ wer on Christo will zu Gott klettern/ der wird den hals brechen/ vnd wer anders wo wil gnade vnd gut frölich gewissen für Golt suchen/ denn an dem Christo/ der wird nichts finden in allen kuffen Die die heilige gleisner dieser welt für hoch auff werffen/ denn lauter stinckenden/ garstigen konend/ vnd bitters sawert getranck/ das ist gar kein labung/ sondern allein/ schweffel/ pech/ Gottes zorn werden sie selbs sauffen/ vnd also den ewigen tod jnn sich trincken/ Die weil sie diese Göttliche/ reiche/ wolriechende wein kuffen/ das ist Christum vns vom Vater dargegeben/ verachten vnd verwerffen/ als vntüchtig vnd vnnötig/ so doch Johannes der vorlauffer gesagt hat/ Von seiner fülle haben wir alle genomen gnade vmb gnade. </w:t>
      </w:r>
    </w:p>
    <w:p w14:paraId="240F504E" w14:textId="77777777" w:rsidR="00585241" w:rsidRDefault="00585241" w:rsidP="00585241">
      <w:pPr>
        <w:pStyle w:val="StandardWeb"/>
      </w:pPr>
      <w:r>
        <w:t xml:space="preserve">Höret jr hie/ O gunstiger herr/ was ich mit der einige himlische vnd Göttliche kuffe meine/ das auch alle Veter von Adam bis hie her/ vnd noch bis an Jungsten tag/ die haben alle aus diesem fas der gnaden/ vnd aus diesem brunnen des lebens getruncken/ wie Christus selbs sagt Johannes am siebenden/ Den da dürstet der kome zu mir (mercke zu mir/ mir/ Nicht zu den heiligen Mönchen/ Klöstern odder Papisten/ kompt zu mir Christo) vnd trincket/ Wer an mich gleubet/ wie die Schrifft saget/ Von des leibe werden fliessen flus des lebendigen wassers/ das ist/ Ich kan vnd wil allen meinen Christen Gottes gnade erlangen/ frölich gewissen vnd ewiges leben erwerben/ vnd jn den heiligen geist mit teilen/ das sie widderumb aus fliessen auff drey mechtige reiche wasser strom/ des auch ander leute geniessen können/ Welche Sanct Paulus mit dreyen worten zu Tito am andern Capitel gemeldet hat/ do er uns also ermanet/ Es ist erschinen die heilwertige gnade Gottes allen menschen/ vnd zuchtiget vns/ das wir sollen verleugnen/ das vngöttlich wesen vnd weltliche lüste/ vnd heisst der erste/ Zuchtig/ der ander Gerecht/ vnd der dritte/ Gottselig leben jnn dieser welt vnd warten rc/ Zum ersten haben wir geschepffet gnade vnd vergebung der sunde/ sollen wir fein gegen vns selbs ausfliessen/ den leib im zaum halten/ mit casteyen vnd fein nüchtern leben/ jnn allen dingen messig/ Das vnser leib die edle seele nicht hindere an Gotes lob vnd des nehesten dienst/ Denn was kan man rechts beten mit ernst/ Gott preisen vnd dancken/ wenn der leib jmer zu truncken vnd fol ist/ vnd ein vnordig viehisch leben füret/ Darumb sind solche freueliche geitzhelsse oder truncken bold nicht Christen/ sie haben auch nichts geschepffet von Christo/ Sie meinen wol sie haben aus dieser kuffen getruncken Gottes gnade vnd seligkeit/ Aber die weil sie nicht widder ausflissen/ vnd ein fein züchtig erbarlich vnd bürgerlich leben füren/ das niemand schedlich/ sondern nützlich sey/ ist ein zeichen Christus sey noch nicht inn jnen geflossen. </w:t>
      </w:r>
    </w:p>
    <w:p w14:paraId="7A8891A1" w14:textId="77777777" w:rsidR="00585241" w:rsidRDefault="00585241" w:rsidP="00585241">
      <w:pPr>
        <w:pStyle w:val="StandardWeb"/>
      </w:pPr>
      <w:r>
        <w:t xml:space="preserve">Zum andern/ fliessen die Christen jnn diesem reichen reinstrom/ das sie all jr leben dahin richten/ die weil jn Christus schon alles verdienet vnd erworben hat/ das sie frey vmbsonst/ dem nehesten jnn allem was sie sind haben vnd vermügen/ dienen/ jnn leiblichen vnd geistlichen gütern/ Da gehet denn der gülden strom recht an/ gutter werck/ die sind denn ein gut gewis zeichen das wir Christen sind/ Denn dieser balsam Göttlicher güte/ jnn Christo vns geschenckt/ vnd durch den glauben erlanget/ widderumb ein solchen guten geruch gibt/ Das jn auch vnser nehester riechen vnd geniessen kan/ da mit vns vnser gewissen zufelt/ Christus werde vns für seine gelibte Kinder halten/ Denn der glantz Göttlicher gerechtigkeit jnn vns/ gibt sein schein jnn andern leuten/ da hat Gott sein grosses gefallen/ wie jnn dem Propheten Osea vnd Matthei stehet/ So wir vns widderumb jnn des nehesten fleisch kleiden/ vnd sich seines jamers also hertzlich annemen/ als Christus selbs mit vns gethan hat/ wenn diese reiche zwo brunquel von vns aus fliessen/ vnd sich jnn des nehesten schos ergiessen. </w:t>
      </w:r>
    </w:p>
    <w:p w14:paraId="6447D0C3" w14:textId="77777777" w:rsidR="00585241" w:rsidRDefault="00585241" w:rsidP="00585241">
      <w:pPr>
        <w:pStyle w:val="StandardWeb"/>
      </w:pPr>
      <w:r>
        <w:t xml:space="preserve">So mus der dritte reich wasser strom auch fliessen/ bis jnn himel hin auff/ das wir jmer zu jhe lenger jhe mehr Gotseliger leben/ das ist/ wachssen vnd fort faren jnn der bekentnis Jhesu Christi/ vns vben jnn dem waren einigen Gotes dienst/ Welcher schlecht nichts anders sol vnd kan genant odder erfunden werden/ denn Gott ernstlich fürchten/ lieben vnd vertrawen/ vnd das alles jnn/ vnd durch Christum. Item/ Gott anruffen/ beten/ zu jm schreien vnd flehen jnn allen nöten sich das höhest vnd best zu jm versehen/ als zu einem gnedigen Vater/ jn loben/ ehren vnd preisen/ seinen namen hoch erheben/ solchen mit predigen vnd Sacrament reichen/ der Tauffe vnd des leibs vnd blutz Jhesu Christi ausbreiten/ verkündigen vnd vermanen/ vnd jm vmb alles guts an leib vnd seel ehre vnd gut on vnterlas danck sagen/ wer sich jnn solchen stücken vbet vnd erkennet sich gebrechlich/ begeret aber von hertzen besserung/ das er möchte frömer werden/ vnd jhe mehr an Christum gleuben/ vnd sich vnter die flügel Christi/ wie ein jung hünlin zu verbergen vnd auffzuhalten/ Der ist vmb die erstling willen dieses heiligen geists schon selig/ vnd sol jm nichts zur verdamnis gerechent werden/ die weil er sich also jnn vnd auff Christum/ durch den glauben lesst bawen/ widder den werden auch aller pforten der Hellen/ Welt/ Tyrannen/ Rotten/ böse gewissen vnd Teuffel nichts vermögen/ sondern wird ewig jnn Christo leben/ Der sey gelobt von allen Creaturen jnn ewigkeit Amen. </w:t>
      </w:r>
    </w:p>
    <w:p w14:paraId="3220ABAC" w14:textId="77777777" w:rsidR="00585241" w:rsidRDefault="00585241" w:rsidP="00585241">
      <w:pPr>
        <w:pStyle w:val="berschrift2"/>
      </w:pPr>
      <w:r>
        <w:t>Der XV Psalm Dauids.</w:t>
      </w:r>
    </w:p>
    <w:p w14:paraId="2A66AF5E" w14:textId="77777777" w:rsidR="00585241" w:rsidRDefault="00585241" w:rsidP="00585241">
      <w:pPr>
        <w:pStyle w:val="StandardWeb"/>
      </w:pPr>
      <w:r>
        <w:t xml:space="preserve">HERR wer wird wonen jnn deiner Hütten? Wer wird bleiben auff deinem heiligen berge? </w:t>
      </w:r>
    </w:p>
    <w:p w14:paraId="4062605F" w14:textId="77777777" w:rsidR="00585241" w:rsidRDefault="00585241" w:rsidP="00585241">
      <w:pPr>
        <w:pStyle w:val="StandardWeb"/>
      </w:pPr>
      <w:r>
        <w:t xml:space="preserve">Wer on wandel einher gehet/ vnd recht thut/ vnd redet die warheit von hertzen. </w:t>
      </w:r>
    </w:p>
    <w:p w14:paraId="1917F155" w14:textId="77777777" w:rsidR="00585241" w:rsidRDefault="00585241" w:rsidP="00585241">
      <w:pPr>
        <w:pStyle w:val="StandardWeb"/>
      </w:pPr>
      <w:r>
        <w:t xml:space="preserve">Wer miit seiner zungen nicht verleumbdet/ vnd seinem nehesten kein arges thut/ vnd seinen nehesten nicht schmehet. </w:t>
      </w:r>
    </w:p>
    <w:p w14:paraId="46921508" w14:textId="77777777" w:rsidR="00585241" w:rsidRDefault="00585241" w:rsidP="00585241">
      <w:pPr>
        <w:pStyle w:val="StandardWeb"/>
      </w:pPr>
      <w:r>
        <w:t xml:space="preserve">Wer die Gottlosen nichts achtet/ sondern ehret die Gottfürchtigen/ Wer seinem nehesten schweret/ vnd hellts. </w:t>
      </w:r>
    </w:p>
    <w:p w14:paraId="6D3DB4DC" w14:textId="77777777" w:rsidR="00585241" w:rsidRDefault="00585241" w:rsidP="00585241">
      <w:pPr>
        <w:pStyle w:val="StandardWeb"/>
      </w:pPr>
      <w:r>
        <w:t xml:space="preserve">Wer sein gelt nicht auff wucher gibt/ vnd nimpt nicht geschencke vber den vnschuldigen/ Wer das thut/ der wird wol bleiben. </w:t>
      </w:r>
    </w:p>
    <w:p w14:paraId="73505DC5" w14:textId="77777777" w:rsidR="00585241" w:rsidRDefault="00585241" w:rsidP="00585241">
      <w:pPr>
        <w:pStyle w:val="berschrift1"/>
      </w:pPr>
      <w:r>
        <w:t>Arnd, Johann - Austheilung des neuen Jahres</w:t>
      </w:r>
    </w:p>
    <w:p w14:paraId="6D2A4686" w14:textId="77777777" w:rsidR="00585241" w:rsidRDefault="00585241" w:rsidP="00585241">
      <w:pPr>
        <w:pStyle w:val="StandardWeb"/>
      </w:pPr>
      <w:r>
        <w:t xml:space="preserve">Es haben die lieben Alten zum Zeichen ihrer herzlichen Freude einander Geschenke gegeben zum neuen Jahr und feine Bilder und Figuren formieren lassen, dadurch sie einen Jeden seines Amts erinnert, als: Die Priester haben sie verehret mit einer Taube, bedeutet den heiligen Geist. Die Obrigkeit mit einem Pelikan, der sich selbst in die Brust hacket und seine todten Jungen wieder lebendig macht mit seinem Blut, bedeutet, dass die Obrigkeit auch mit ihrem Blut ihre Unterthanen schützen soll und für sie eintreten. Die Pfarrkinder und Zuhörer mit einem Schäflein, dass sie ihrer Hirten Stimme hören sollen, sich vor falscher Lehre hüten. Die Unterthanen mit einem Bienlein, dass sie ihren König ehren sollen. Die Eheleute mit einer Turteltaube, bedeutet die Einigkeit. Die Kinder mit einem Storche, die ihre alten Aeltern speisen. Das Gesinde mit einem Kranich, die da wachen. Eine Hausfrau mit einem Palmbaum, daran ein Weinstock gebunden, anzudeuten, dass ein Hausvater sein Weib als ein schwaches Werkzeug tragen und halten soll wie einen Weinstock; wenn er nicht angebunden und geheftet wird, so verdirbt er. Die Hausmutter mit einer Schnecken, dass sie im Hause bleiben soll. Die Jungfrauen und Gesellen mit einem Einhorn, welches mit seinem Geruch die Jungfrauen kennet und sie unterscheidet, daher man alte Gemälde findet, dass ein Einhorn der Jungfrau Maria im Schoosse liegt. </w:t>
      </w:r>
    </w:p>
    <w:p w14:paraId="09E07B8B" w14:textId="77777777" w:rsidR="00585241" w:rsidRDefault="00585241" w:rsidP="00585241">
      <w:pPr>
        <w:pStyle w:val="berschrift2"/>
      </w:pPr>
      <w:r>
        <w:t>Eine andere Austheilung des neuen Jahres</w:t>
      </w:r>
    </w:p>
    <w:p w14:paraId="03F03687" w14:textId="77777777" w:rsidR="00585241" w:rsidRDefault="00585241" w:rsidP="00585241">
      <w:pPr>
        <w:pStyle w:val="StandardWeb"/>
      </w:pPr>
      <w:r>
        <w:t xml:space="preserve">Gleichwie die lieben heiligen Engel uns am Christtage das liebe neue Jahr haben ausgetheilt durch ihren Lobgesang und heiligen Wunsch, und zwar den dreien Hauptständen der Welt, indem sie erstlich gesungen: Ehre sei Gott in der Höhe, damit sie dem geistlichen Stande einen guten, heiligen Wunsch gethan; Friede auf Erden, damit sie dem weltlichen Stande ein friedsames Regiment gewünscht, und: den Menschen ein Wohlgefallen, damit sie alle gute gedeihliche Wohlfahrt dem Hausstande gewünscht hatten; - ja der Herr Christus selbst seinen Jüngern seinen Frieden mittheilet als eine herrliche Frucht seiner Auferstehung, und also das gnädige angenehme Jahr des Herrn prediget, wie er auch seinen Aposteln befohlen: Wenn ihr in mein Haus kommt, so grüsset dasselbe; ist ein Kind des Friedens da, so wird der Friede über das Haus kommen (Matth. 10): also wollen wir demselben, was Christus und seine heiligen Engel und Apostel gethan, auch nachkommen und das liebe neue Jahr durch einen guten Wunsch austheilen und Gott bitten, dass er denselben erfüllen wolle. </w:t>
      </w:r>
    </w:p>
    <w:p w14:paraId="316880E8" w14:textId="77777777" w:rsidR="00585241" w:rsidRDefault="00585241" w:rsidP="00585241">
      <w:pPr>
        <w:pStyle w:val="StandardWeb"/>
      </w:pPr>
      <w:r>
        <w:t xml:space="preserve">1. Unsere liebe Obrigkeit soll zum neuen Jahre haben den Fürsten Josua mit seinem Segen, wie er im Buch Josua am 1. geschrieben stehet: Gott sprach zu Josua, mein Knecht Moses ist gestorben, so mache dich auf und zeuch über den Jordan, es soll dir Niemand widerstehen dein Leben lang. Wie ich mit Moses gewesen bin, so will ich mit dir auch sein. Ich will dich nicht verlassen, nicht von dir weichen. Sei getrost und freudig und thue nach dem Gesetz des Herrn, weiche nicht davon, weder zur Rechten noch zur Linken, auf dass du weislich handelst in Allem, was du thust. Siehe, ich habe dir geboten, dass du getrost und freudig seist, lass dir nicht grauen und entsetze dich nicht, denn der Herr dein Gott ist mit dir. </w:t>
      </w:r>
    </w:p>
    <w:p w14:paraId="11261009" w14:textId="77777777" w:rsidR="00585241" w:rsidRDefault="00585241" w:rsidP="00585241">
      <w:pPr>
        <w:pStyle w:val="StandardWeb"/>
      </w:pPr>
      <w:r>
        <w:t xml:space="preserve">2. Den Unterthanen gebe ich zum lieben neuen Jahr den Stamm Ruben und Gad. Das waren zween Stämme aus den zwölf Stämmen der Kinder Israel, die traten herfür, als Josua liess sein erstes Gebot und Mandat ausgehen, und sprachen: Alles, was du uns geboten hast, das wollen wir thun, und wo du uns hinsendest, da wollen wir hingehen. Wie wir Mosi getreu gewesen sind, so wollen wir dir auch gehorsam sein; wer deinem Munde ungehorsam ist und nicht gehorcht deinen Worten in Allem, was du geboten, der soll sterben, sei nur getreu und unverzagt. Josua 1 </w:t>
      </w:r>
    </w:p>
    <w:p w14:paraId="7C41F53E" w14:textId="77777777" w:rsidR="00585241" w:rsidRDefault="00585241" w:rsidP="00585241">
      <w:pPr>
        <w:pStyle w:val="StandardWeb"/>
      </w:pPr>
      <w:r>
        <w:t xml:space="preserve">3. Der geistliche Stand soll zum neuen Jahr haben die Priester des Herrn. Zu denselben sprach Josua: Traget die Lade des Bundes und gehet vor dem Volke her. Jos. 3. Und als sie ihre Füsse vorn in's Wasser tunkten, da theilte sich der Jordan von einander. Also werden wir die Lade des Bundes, Christum und sein Evangelium, vor dem Volke hertragen und mit Beten und Loben anhalten, dann wird sich das Wasser unserer Trübsal auch zertheilen. Was das Tragen der Bundeslade bedeutet, sehen wir an Johannes dem Täufer. Ecce Agnus Dei, siehe, das ist Gottes Lamm. Alles von Christo, Alles durch Christum, Alles in Christum, das ist der Prediger Amt. </w:t>
      </w:r>
    </w:p>
    <w:p w14:paraId="096A52C6" w14:textId="77777777" w:rsidR="00585241" w:rsidRDefault="00585241" w:rsidP="00585241">
      <w:pPr>
        <w:pStyle w:val="StandardWeb"/>
      </w:pPr>
      <w:r>
        <w:t xml:space="preserve">4. Häusväter sollen zum lieben neuen Jahr haben den Vater vieler Völker, Abraham, den Vater aller Gläubigen. Zu dem sprach Gott Genes. 18: Wie kann ich Abraham verbergen, was ich thue? Denn ich weiss, er wird seinen Kindern befehlen nach ihm, dass sie des Herrn Wege halten und thun, was recht und gut ist. </w:t>
      </w:r>
    </w:p>
    <w:p w14:paraId="4EF62429" w14:textId="77777777" w:rsidR="00585241" w:rsidRDefault="00585241" w:rsidP="00585241">
      <w:pPr>
        <w:pStyle w:val="StandardWeb"/>
      </w:pPr>
      <w:r>
        <w:t xml:space="preserve">5. Die Hausmütter sollen zum neuen Jahre haben die gläubige Saram, von welcher St. Petrus spricht in der ersten Epistel am 3. Capitel: Die Weiber seien ihren Männern unterthan, auf dass auch Die, so nicht glauben an das Wort, durch der Weiber Wandel ohne Wort gewonnen werden, wenn sie ansehen euren keuschen Wandel in der Furcht, welcher Schmuck soll nicht sein mit Haarflechten, Goldumhängen, prächtige Kleider anlegen, sondern der verborgene Mensch des Herzens mit stillem und sanftem Geist, das ist köstlich vor Gott. Denn also haben sich auch vor Zeiten geschmückt heilige Weiber, die ihre Hoffnung auf Gott setzten und ihren Männern unterthan waren, wie Sarah Abraham gehorsam war, und hiess ihn Herr, welcher Töchter ihr worden seid, so ihr wohlthut und nicht so schüchtern seid, das ist, so furchtsam und kleingläubig und schwaches Glaubens. </w:t>
      </w:r>
    </w:p>
    <w:p w14:paraId="53D61581" w14:textId="77777777" w:rsidR="00585241" w:rsidRDefault="00585241" w:rsidP="00585241">
      <w:pPr>
        <w:pStyle w:val="StandardWeb"/>
      </w:pPr>
      <w:r>
        <w:t xml:space="preserve">Aber hierbei sollen auch die Ehemänner ihr neues Jahr haben: denn so steht dabei: Ihr Männer, wohnet bei euern Weibern mit Vernunft und gebet dem weiblichen als dem schwächsten Werkzeugt auch seine Ehre als Miterben der Gnade des Lebens, auf dass euer Gebet nicht verhindert werde. </w:t>
      </w:r>
    </w:p>
    <w:p w14:paraId="5703E32F" w14:textId="77777777" w:rsidR="00585241" w:rsidRDefault="00585241" w:rsidP="00585241">
      <w:pPr>
        <w:pStyle w:val="StandardWeb"/>
      </w:pPr>
      <w:r>
        <w:t xml:space="preserve">6. Den jungen Gesellen gebe ich zum neuen Jahr den jungen Tobiam, welchem sein alter Vater im Buch Tobiä am 4. sieben Lehren gab, wenn er dieselben hielte, so würde ihn Gott nimmermehr verlassen: </w:t>
      </w:r>
    </w:p>
    <w:p w14:paraId="4B2F5C70" w14:textId="77777777" w:rsidR="00585241" w:rsidRDefault="00585241" w:rsidP="00585241">
      <w:pPr>
        <w:pStyle w:val="level1"/>
        <w:numPr>
          <w:ilvl w:val="0"/>
          <w:numId w:val="8"/>
        </w:numPr>
      </w:pPr>
      <w:r>
        <w:t>Solle er Gott vor Augen haben sein Leben lang.</w:t>
      </w:r>
    </w:p>
    <w:p w14:paraId="72FA10C6" w14:textId="77777777" w:rsidR="00585241" w:rsidRDefault="00585241" w:rsidP="00585241">
      <w:pPr>
        <w:pStyle w:val="level1"/>
        <w:numPr>
          <w:ilvl w:val="0"/>
          <w:numId w:val="8"/>
        </w:numPr>
      </w:pPr>
      <w:r>
        <w:t>Seine Mutter ehren sein Leben lang.</w:t>
      </w:r>
    </w:p>
    <w:p w14:paraId="7E625ED5" w14:textId="77777777" w:rsidR="00585241" w:rsidRDefault="00585241" w:rsidP="00585241">
      <w:pPr>
        <w:pStyle w:val="level1"/>
        <w:numPr>
          <w:ilvl w:val="0"/>
          <w:numId w:val="8"/>
        </w:numPr>
      </w:pPr>
      <w:r>
        <w:t>Soll er den Armen gerne helfen.</w:t>
      </w:r>
    </w:p>
    <w:p w14:paraId="1EDD0898" w14:textId="77777777" w:rsidR="00585241" w:rsidRDefault="00585241" w:rsidP="00585241">
      <w:pPr>
        <w:pStyle w:val="level1"/>
        <w:numPr>
          <w:ilvl w:val="0"/>
          <w:numId w:val="8"/>
        </w:numPr>
      </w:pPr>
      <w:r>
        <w:t>Soll er sich vor Hurerei hüten.</w:t>
      </w:r>
    </w:p>
    <w:p w14:paraId="209F6266" w14:textId="77777777" w:rsidR="00585241" w:rsidRDefault="00585241" w:rsidP="00585241">
      <w:pPr>
        <w:pStyle w:val="level1"/>
        <w:numPr>
          <w:ilvl w:val="0"/>
          <w:numId w:val="8"/>
        </w:numPr>
      </w:pPr>
      <w:r>
        <w:t>Hoffahrt soll er weder im Herzen noch in Worten herrschen lassen.</w:t>
      </w:r>
    </w:p>
    <w:p w14:paraId="1D8E98DB" w14:textId="77777777" w:rsidR="00585241" w:rsidRDefault="00585241" w:rsidP="00585241">
      <w:pPr>
        <w:pStyle w:val="level1"/>
        <w:numPr>
          <w:ilvl w:val="0"/>
          <w:numId w:val="8"/>
        </w:numPr>
      </w:pPr>
      <w:r>
        <w:t>Soll er seinen Arbeitern ihren Lohn gerne geben.</w:t>
      </w:r>
    </w:p>
    <w:p w14:paraId="028ACD13" w14:textId="77777777" w:rsidR="00585241" w:rsidRDefault="00585241" w:rsidP="00585241">
      <w:pPr>
        <w:pStyle w:val="level1"/>
        <w:numPr>
          <w:ilvl w:val="0"/>
          <w:numId w:val="8"/>
        </w:numPr>
      </w:pPr>
      <w:r>
        <w:t>Gerne beten und Gott für alle Wohltaten danken.</w:t>
      </w:r>
    </w:p>
    <w:p w14:paraId="21E9F845" w14:textId="77777777" w:rsidR="00585241" w:rsidRDefault="00585241" w:rsidP="00585241">
      <w:pPr>
        <w:pStyle w:val="StandardWeb"/>
      </w:pPr>
      <w:r>
        <w:t xml:space="preserve">Da er dies that, gesellte sich der Engel Raphael zu ihm, der ihm zum Weibe, Gut und Ehren half. </w:t>
      </w:r>
    </w:p>
    <w:p w14:paraId="27E6228C" w14:textId="77777777" w:rsidR="00585241" w:rsidRDefault="00585241" w:rsidP="00585241">
      <w:pPr>
        <w:pStyle w:val="StandardWeb"/>
      </w:pPr>
      <w:r>
        <w:t xml:space="preserve">7. Die Jungfrauen sollen zum neuen Jahre haben die fromme und züchtige Saram, die Braut des jungen Tobiä am 3. Die spricht zu Gott: Du weisst, Herr, dass ich keines Mannes begehrt habe und meine Sinne rein behalten habe von aller bösen Lust, und mich nie zu unzüchtiger, leichtfertiger Gesellschaft gehalten. Einen Mann aber zu nehmen habe ich gewilligt in deiner Furch und nicht aus Vorwitz, denn dein Rath steht nicht in Menschen Gewalt. </w:t>
      </w:r>
    </w:p>
    <w:p w14:paraId="42C8172C" w14:textId="77777777" w:rsidR="00585241" w:rsidRDefault="00585241" w:rsidP="00585241">
      <w:pPr>
        <w:pStyle w:val="StandardWeb"/>
      </w:pPr>
      <w:r>
        <w:t xml:space="preserve">8. Den Kindern gebe ich zum neuen Jahr das fromme Kind Isaak. Da ihn sein Vater opfern wollte, Genes. 22, da band ihn Abraham und legte ihn auf's Holz. Das arme Kind war so geduldig und gehorsam. Es bedeutet zwar den Gehorsam unseres Herrn Jesu Christi am Kreuz, aber es bedeutet auch den Gehorsam der Kinder, dass sie sich sollen Gott opfern lassen, das ist, sich gern ziehen lassen, wenn gleich der Vater Holz auflegt und eine scharfe Ruthe. Das heisst dem Herrn geopfert nach dem Gehorsam des Kindleins Jesu. </w:t>
      </w:r>
    </w:p>
    <w:p w14:paraId="112DC350" w14:textId="77777777" w:rsidR="00585241" w:rsidRDefault="00585241" w:rsidP="00585241">
      <w:pPr>
        <w:pStyle w:val="StandardWeb"/>
      </w:pPr>
      <w:r>
        <w:t xml:space="preserve">9. Die Knechte sollen zum neuen Jahr haben den frommen Knecht Abrahams Elieser, Genes. 21. Da ihn sein Herr aussandte, betete er und sprach: Herr Gott meines Herrn Abrahams, begegne mit heute und thue Barmherzigkeit an meinem Herrn. </w:t>
      </w:r>
    </w:p>
    <w:p w14:paraId="23AA7CC0" w14:textId="77777777" w:rsidR="00585241" w:rsidRDefault="00585241" w:rsidP="00585241">
      <w:pPr>
        <w:pStyle w:val="StandardWeb"/>
      </w:pPr>
      <w:r>
        <w:t xml:space="preserve">10. Die Mägde sollen zum neuen Jahre haben die fromme Magd Rode, Actor 12, die in dem Hause diente, da die Apostel zusammen waren und beteten, da Petrus in's Gefängniss geworfen ward von Herode und wunderlich durch einen Engel erlöset. Da aber Petrus an die Thür klopfet, trat hervor eine Magd, zu hören wer anklopfet, mit Namen Rode. Und als sie Petrus Stimme erkannte, that sie das Thor nicht auf vor Freuden, lief aber hinein, verkündigte es den Aposteln und sprach, Petrus stände vor der Thür. Sie aber sprachen zu ihr: Du bist unsinnig. Sie aber sprach: Es ist Petrus, ich kenne ihn wohl an der Sprache. Sie aber sprachen: Es ist sein Engel. Petrus aber klopfet weiter an; da sie aufthaten, war es Petrus. Die Magd hat Petrum an der Stimme gekannt; sie muss ihm fleissig haben zugehört, und läuft vor Freuden und verkündiget's. </w:t>
      </w:r>
    </w:p>
    <w:p w14:paraId="5E809D6D" w14:textId="77777777" w:rsidR="00585241" w:rsidRDefault="00585241" w:rsidP="00585241">
      <w:pPr>
        <w:pStyle w:val="StandardWeb"/>
      </w:pPr>
      <w:r>
        <w:t xml:space="preserve">11. Was sollen denn die armen Witwen haben? Das 54. und 65. Capitel Esaiä und den 146. Psalm. </w:t>
      </w:r>
    </w:p>
    <w:p w14:paraId="072449F9" w14:textId="77777777" w:rsidR="00585241" w:rsidRDefault="00585241" w:rsidP="00585241">
      <w:pPr>
        <w:pStyle w:val="StandardWeb"/>
      </w:pPr>
      <w:r>
        <w:t xml:space="preserve">12. Was sollen denn die armen Leute haben? Ein Stück von den Windeln des lieben Jesuleins, dadurch ihre Armuth geheiligt und zugedecket wird, und ein Stücklein von dem Golde, so die Weisen aus Morgenland dem Kindlein Jesu verehrten. </w:t>
      </w:r>
    </w:p>
    <w:p w14:paraId="1636941A" w14:textId="77777777" w:rsidR="00585241" w:rsidRDefault="00585241" w:rsidP="00585241">
      <w:pPr>
        <w:pStyle w:val="StandardWeb"/>
      </w:pPr>
      <w:r>
        <w:t xml:space="preserve">13. Was soll denn das ganze Land haben? Den 122. Psalm: Wünschet Jerusalem Glück. Es müsse wohl gehen Denen, die dich lieben. Es müsse Friede sein inwändig in deinen Mauern und Glück in deinen Palästen. Um meiner Brüder und Freunde willen will ich dir Friede wünschen, um des Hauses willen deines Gottes will ich dein Bestes suchen. </w:t>
      </w:r>
    </w:p>
    <w:p w14:paraId="46DC573A" w14:textId="77777777" w:rsidR="00585241" w:rsidRDefault="00585241" w:rsidP="00585241">
      <w:pPr>
        <w:pStyle w:val="StandardWeb"/>
      </w:pPr>
      <w:r>
        <w:t xml:space="preserve">14. Was soll denn unsere Schule haben? Die königliche Tugendschule Danielis. Lies die Historien im 1. Cap. Danielis. </w:t>
      </w:r>
    </w:p>
    <w:p w14:paraId="0E0B253D" w14:textId="77777777" w:rsidR="00585241" w:rsidRDefault="00585241" w:rsidP="00585241">
      <w:pPr>
        <w:pStyle w:val="StandardWeb"/>
      </w:pPr>
      <w:r>
        <w:t xml:space="preserve">Alle aber insgemein den Namen Jesum zum Schutz, Stärke und Sieg und das erste Blut Christi zum neuen ewigen Gnadenbund und Reinigung unserer Sünde. </w:t>
      </w:r>
    </w:p>
    <w:p w14:paraId="5CA04E7B" w14:textId="77777777" w:rsidR="00585241" w:rsidRDefault="00585241" w:rsidP="00585241">
      <w:pPr>
        <w:pStyle w:val="berschrift1"/>
      </w:pPr>
      <w:r>
        <w:t>Corvinus, Antonius - Euangelium am Newenjarstage</w:t>
      </w:r>
    </w:p>
    <w:p w14:paraId="0CEF9CCD" w14:textId="77777777" w:rsidR="00585241" w:rsidRDefault="00585241" w:rsidP="00585241">
      <w:pPr>
        <w:pStyle w:val="StandardWeb"/>
      </w:pPr>
      <w:r>
        <w:t xml:space="preserve">Euangelium Luce. II. </w:t>
      </w:r>
    </w:p>
    <w:p w14:paraId="5F5F2F53" w14:textId="77777777" w:rsidR="00585241" w:rsidRDefault="00585241" w:rsidP="00585241">
      <w:pPr>
        <w:pStyle w:val="StandardWeb"/>
      </w:pPr>
      <w:r>
        <w:rPr>
          <w:rStyle w:val="Fett"/>
          <w:rFonts w:eastAsiaTheme="majorEastAsia"/>
        </w:rPr>
        <w:t>DA erfullet sind acht tage/ das beschnitten würde das kind/ da ward sein name genennet Jhesus/ welcher genennet war von dem Engel/ ehe denn er jnn mutter leibe empfangen ward.</w:t>
      </w:r>
      <w:r>
        <w:t xml:space="preserve"> </w:t>
      </w:r>
    </w:p>
    <w:p w14:paraId="61A76E99" w14:textId="77777777" w:rsidR="00585241" w:rsidRDefault="00585241" w:rsidP="00585241">
      <w:pPr>
        <w:pStyle w:val="berschrift2"/>
      </w:pPr>
      <w:r>
        <w:t>Kurtze auslegung des Euangelii.</w:t>
      </w:r>
    </w:p>
    <w:p w14:paraId="6F4ACF8D" w14:textId="77777777" w:rsidR="00585241" w:rsidRDefault="00585241" w:rsidP="00585241">
      <w:pPr>
        <w:pStyle w:val="StandardWeb"/>
      </w:pPr>
      <w:r>
        <w:t xml:space="preserve">Auffs erste/ Dieweil vom Euangelisten S. Lucas die gepurt Christi auffs vleisigste beschrieben ist/ wil nu weiter der Euangelist anzeigen/ wozu sie gut vnd nutz sein werde/ Nemlich/ das durch den selben Christum/ des Geseetzs last vnd bürde von vns genomen vnd ein freiwillig hertze vnd geist gegeben werden sol/ so vngezwungen/ nicht aus furcht oder straff der peen/ die gebote Gottes halte/ vnd thue was recht ist. Denn es ist am tage/ dieweil das Gesetze geistlich ist/ vnd nicht alleine das eusserliche werck/ sondern auch die adfecten des hertzens fordert/ das derhalben kein mensch aus eigener krafft dem Gesetze könne gnug thun/ Wie denn auch Sanct Peter sagt jnn den Geschichten/ Was versucht jr Gott/ mit aufflegung des jochs auff der Jünger helse/ welchs weder vnsere Veter noch wir haben tragen mögen: Nu mus dennoch eins geschehen/ Das Gesetz mus erfüllet/ oder wir verdammet sein/ wie die Schrifft sagt/ Vermaledeiet sey jederman/ der nicht bleibt jnn allem/ so im Gesetzbuch geschrieben ist. Wolan/ da höre ich/ das das Gesetz erfüllet sein wil/ vnd befinde da gegen/ das ichs aus eigenen krefften/ nicht erfüllen könne/ Wie sol ich jm nu thun? Christum/ der dem Gesetz für dich gnug gethan/ vnd von seiner vermaledeiung erlöset hat/ mustus im glaubenn ergreiffen/ Denn der ist wie Paulus sagt/ des Gesetzes ende/ durch welchen auch rechtfertig wird/ wer da gleubt. Item anderswo/ Da die zeit erfüllet war, sandte Gott seinen eingebornen Son/ geborn vom weibe/ gethan vnter das Gesetz/ auff das er die/ so vnter dem Gesetz waren/ erlösete. Hieher gehört nu/ das sich Christus auch hat müssen beschneiden lassen/ Denn damit wil er anzeigen/ das er komen sey/ das Gesetz fur vns zu erfüllen/ vom verdamnis desselbigen frey zu machen/ durch die lere des Euangelii seinen geist zu geben/ auff das wir durch denselbigen ernewert / hinfurt nicht aus gezwange/ sondern aus liebe thun/ was Gott von vns haben wil. </w:t>
      </w:r>
    </w:p>
    <w:p w14:paraId="24094A9D" w14:textId="77777777" w:rsidR="00585241" w:rsidRDefault="00585241" w:rsidP="00585241">
      <w:pPr>
        <w:pStyle w:val="StandardWeb"/>
      </w:pPr>
      <w:r>
        <w:t xml:space="preserve">Zum andern/ mus man lernen vnd wissen/ das die beschneidung ein zeichen des bundes ist/ so Gott zwischen sich vnd Abraham/ ja auch seinem samen auffgericht hat/ Gen. 17. Vnd ist solch zeichen nicht gegeben/ das es rechtfertige/ sondern das es die/ so Gottes verheissung hören/ im glauben bestetige vnd stercke/ Auch die Juden von andern völcker vnd vngleubigen absondere. Es hat aber ein iglich zeichen/ seine verheissung vnd zusagung/ welcher zusagung das hertz anhengig sein/ vnd gleuben mus/ Als Gene. vi. wird Noe verheissen/ Er sol durch die Sindflut nicht vmbkomen/ des zum zeichen hat er die Arcken/ so jn Gott machen hies. Item/ daselbst am .9. wird jm auch zugesagt/ Es solle die welt hinfurt durchs wasser nicht verderbt werden/ des zum zeichen gibt er jm den Regenbogen/ Also ists auch hie/ Gott hat Abraham verheissen/ Er wolle sein und seines samens Gott sein/ Des zum zeichen gibt er jm die beschneidung/ versichert damit seinen glauben/ das er ja nicht zweiuele/ sondern gewislich gleube/ der Herr wölle jm halten/ was er jm habe zugesagt. Doch verstehe dis also/ das die dinge/ so vns verheissen sind/ nicht vmb des eusserlichen zeichens/ sondern vmb des worts willen gegeben werden/ daran das zeichen hengt/ vnd vnser glaub ergriffen hat/ Es mus sein das geistliche bey dem leiblichen/ das innerliche bey dem eusserlichen/ Die eusserliche beschneidung ist nichts/ wenn nicht die beschneidung des hertzen/ so durch den Geist geschicht/ hinzu kömpt/ welche denn auch durch die eusserliche bedeut wird/ Deute. 16. Beschneidet die vorhaut ewers hertzen. Sol nu dem Juden die eusserliche beschneidung sein nütz gewesen/ so hat er mit festem glauben an Gottes befehl vnd verheissung hangen müssen/ dieweil das eusserliche zeichen nicht mehr thut/ denn das es versichert vnd sterket/ wie du sihest im Gedeon/ Judicum 6. Auff die weise reden wir auch von den zeichen des newen Testaments/ Wenn ich getaufft werde/ vnd allein auffs wasser sehe/ so ist mir solch eusserlich teuffen kein nütz/ Wenn ich aber auff Christi befehl vnd verheissung sehe/ dadurch das wasser geheiliget wird/ der selbigen gleube/ vnd also auch innerlich getaufft werde durch den Heiligen Geist/ so ist mir die tauffe seer nützlich/ denn sie hat Gottes wort vnd sein verheissunge/ vnd wird von Paulo nicht vergeblich genent/ ein bad der widergeburt/ Desgleichen/ wenn ich jnn dem Abentessen nicht auff den befehl Christi vnd verheissung sehe/ vnd mit glauben herzu kome/ so ist mir das essen vnd trincken des leibs vnd bluts Christi/ nicht allein kein nütze/ sondern auch verdamlich/ Wie S. Paul denn von denen/ so vnwirdig essen/ sagt/ Wenn ich aber auff Christi befehl/ wort vnd verheissuung sehe/ dieselbigen mit dem glauben fasse/ so ist mir das essen vnd trincken des warhafftigen leibs vnd bluts Christi fast nützlich/ denn jm worte finde ich vergebung der sunde/ vnd in dem Sacrament oder eusserlichen zeichen/ sterckung meines glaubens. Mercke aber/ das wir Christen an stad der Beschneidung die Tauffe haben/ von Johannes angefangen/ vnd durch Christum Marci am letzten/ bestetigt/ Wie nu die Beschneidung den kindern mitgeteilt worden ist/ Also mus vnd sol auch die Tauffe vnsern kindern werde mit geteilt/ ob wol der vnsinnige Widertauffer anders leret. </w:t>
      </w:r>
    </w:p>
    <w:p w14:paraId="13801C37" w14:textId="77777777" w:rsidR="00585241" w:rsidRDefault="00585241" w:rsidP="00585241">
      <w:pPr>
        <w:pStyle w:val="StandardWeb"/>
      </w:pPr>
      <w:r>
        <w:t xml:space="preserve">Zum dritten lernen wir aus dem Namen/ so dem kindlin Christo gegeben wird/ doch vorhin vom Engel verkündiget war/ das jnn sachen/ die gerechtigkeit vnd seligkeit belangen/ keine werck oder verdienste/ sondern allein gnad vnd barmhertzigkeit gelte so der Welt erzeigt ist jnn Christo/ Denn Jhesus verdolmetzschet/ heisset so viel/ als ein seligmacher/ Nu bey diesem namen ist auch die that/ das werck/ vnd die volziehung/ wie auch S. Paul sagt/ Christus Jhesus istt vns gemacht von Gott zur weisheit/ zur gerechtigkeit/ zur heiligung/ vnd zur erlösung/ auff das/ wer sich rhumet/ der rhume sich des Herrn. Vnd jnn den geschichten/ Es ist kein ander name den menschen gegeben/ darinn man selig werde rc. Wird nicht auch gesagt Matthei 1. dieser Jhesus werde sein volck erlösen von jren sunden? Werden wir nu durch diesen namen/ das ist durch das verdienst/ leiden/ sterben Jhesu Christi/ selig/ Wo bleibt denn der rhum vnserer wercke? Da mus ich mich je nicht meins verdiensts/ sondern des Herrn rhümen. Hierher gehort/ was irgent von dem namen vnd verdienst Jesu Christi im alten vnd newen Testament gesagt wird/ Vnd ist dis die Summa/ ob wol ein Christ mit wercken der liebe/ vnd andern Gottsteligen vbungen seinen glauben zu beweisen schuldig ist/ So mache jnn dennoch kein werck/ sondern allein das verdienst Christi gerecht vnd selig. </w:t>
      </w:r>
    </w:p>
    <w:p w14:paraId="34C71FC8" w14:textId="77777777" w:rsidR="00585241" w:rsidRDefault="00585241" w:rsidP="00585241">
      <w:pPr>
        <w:pStyle w:val="StandardWeb"/>
      </w:pPr>
      <w:r>
        <w:t xml:space="preserve">Zum vierden/ leret dis Euangelium/ das Gottes wort vnd wercke/ allezeit der vernunfft zu gegen sind/ denn wenn wir es nach der vernunfft ermessen wollen/ so ists gar ein nerrisch ding/ das Gott vber so ein schambar glied solch befehl gibt/ Aber so gehet es zu/ Gott erwelt nicht die ding/ so vns gefallen/ sondern/ so bey vns verschmecht vnd veracht sind/ Vnd das darumb/ das sich vnser vernunfft/ das ist meister klügling/ vnter sein wort vnd wercke gefangen gebe/ vnd wir nicht was vns gefelt/ sondern was er erwelt/ loben. Beschniten werden/ ist zwar ein eben ding gewesen/ Aber da Gottes befehl vnd verheissung dazu kam/ ists worden ein herrlich/ heilsam Göttlich werck/ Desgleichen ists ein eben ding mit wasser getaufft werden/ Wenn aber Gottes befehl/ verheissung vnd worrt dazu kompt/ so ists ein vberaus köstlich ding/ Derhalben/ obes wol bey der vernunfft verechtliche wercke sind/ Beschniten/ vnd jnn das wasser getaucht werden/ So sol dennoch die Tauffe/ dieweil die Beschneidung auffgehaben/ ein herlich/ köstlich werck sein jnn vnsern augen/ Darumb das sie Christi befehl vnd verheissung hat. </w:t>
      </w:r>
    </w:p>
    <w:p w14:paraId="561AFF2A" w14:textId="77777777" w:rsidR="00585241" w:rsidRDefault="00585241" w:rsidP="00585241">
      <w:pPr>
        <w:pStyle w:val="berschrift1"/>
      </w:pPr>
      <w:r>
        <w:t>Dieterich, Veit - Summaria christlicher Leer - Am newen Jarstag/ wie das Kindlin beschnitten/ vnd Jesus ist genennet worden/ Luc. 2.</w:t>
      </w:r>
    </w:p>
    <w:p w14:paraId="64BBE159" w14:textId="77777777" w:rsidR="00585241" w:rsidRDefault="00585241" w:rsidP="00585241">
      <w:pPr>
        <w:pStyle w:val="StandardWeb"/>
      </w:pPr>
      <w:r>
        <w:t xml:space="preserve">``Da acht tage vmb waren/ das das Kind beschnitten wurde/ da ward sein Nam genennet Jesus/ welcher genennet war/ ehe denn er in Mutter leyb empfangen war.`` </w:t>
      </w:r>
    </w:p>
    <w:p w14:paraId="16C0ED2D" w14:textId="77777777" w:rsidR="00585241" w:rsidRDefault="00585241" w:rsidP="00585241">
      <w:pPr>
        <w:pStyle w:val="StandardWeb"/>
      </w:pPr>
      <w:r>
        <w:t xml:space="preserve">WAs des Herren Christi ampt sey/ vnnd warumb er mensch worden/ vnnd auff erden kommen sey/ haben wir gehöret/ Im heutigen Euangelio aber stehet von seinem namen/ das/ ehe er in Mutter leyb ist empfangen worden/ der Engel auß Gottes befelh jm den namen geben hat/ er soll Jesus heyssen. Solchen namen legt der Engel selb auß/ Matth 1. Vnd sagt: Er soll Jesus heissen/ Denn er wirt sein ovlck selig machen von jren sünden/ Hilfft er aber von sünden/ so hilfft er auch vom tod/ vnd gibt das ewige leben/ Denn wo keine sünde ist/ da kan auch kein todt sein. So lerne nun dises Kindlins recht brauchen/ vnd dich sein trösten. Engsten dich dein sünde/ Fürchtest du dich fur dem todt/ wo wilt du anders wohin/ denn zu disem Jesu/ der darumb den namen hat/ das er von sünden/ seinem volck/ das ist/ allen so jn für jren Herrn annemen vnnd bekennen/ helffen will? Wie er auch im werck heut beweyset/ das er sich lest beschneyden/ so er doch ein Herr vber das Gesetz war/ Aber er gibt sich darumb mit der beschneydung vnter das Gesetz/ das er vns vom fluch des Gesetzes will ledig/ vnd also von sünden frey machen. Des sollen wir dem genedigen Gott von hertzen dancken/ vnnd widerumb seines willens vns fleissen/ vnnd für sünden vnd vngehorsam hüten. </w:t>
      </w:r>
    </w:p>
    <w:p w14:paraId="025782A9" w14:textId="77777777" w:rsidR="00585241" w:rsidRDefault="00585241" w:rsidP="00585241">
      <w:pPr>
        <w:pStyle w:val="berschrift2"/>
      </w:pPr>
      <w:r>
        <w:t>Gebet</w:t>
      </w:r>
    </w:p>
    <w:p w14:paraId="723C406B" w14:textId="77777777" w:rsidR="00585241" w:rsidRDefault="00585241" w:rsidP="00585241">
      <w:pPr>
        <w:pStyle w:val="StandardWeb"/>
      </w:pPr>
      <w:r>
        <w:t xml:space="preserve">HErr Gott himlischer Vatter/ wir dancken dir für dein Väterliche gnad/ das du der armen sünder dich angenommen/ vnd deinen Sun/ vns zu gut/ vnter das gesetz hast gethan/ auff das er durch seinen volkommen gehorsam/ deinen zorn stillete/ vnnd vnsern vngehorsam heylete/ Wir bitten dich/ du wöllest durch deinen heyligen Geyst/ vnsere hertzen also erleuchten/ das wir solches gehorsams vns wider vnsere sünde vnnd böses gewissen trösten/ vnd durch hilff deines heyligen Geystes/ auch anfahen gehorsame kinder zu sein/ vnd endlich durch Christum selig werden. Amen. </w:t>
      </w:r>
    </w:p>
    <w:p w14:paraId="0C803D77" w14:textId="77777777" w:rsidR="00585241" w:rsidRDefault="00585241" w:rsidP="00585241">
      <w:pPr>
        <w:pStyle w:val="berschrift1"/>
      </w:pPr>
      <w:r>
        <w:t>Herberger, Valerius - Am heiligen neuen Jahrestage.</w:t>
      </w:r>
    </w:p>
    <w:p w14:paraId="2EC2BAB3" w14:textId="77777777" w:rsidR="00585241" w:rsidRDefault="00585241" w:rsidP="00585241">
      <w:pPr>
        <w:pStyle w:val="StandardWeb"/>
      </w:pPr>
      <w:r>
        <w:t xml:space="preserve">JEsus wird am achten Tage beschnitten. </w:t>
      </w:r>
    </w:p>
    <w:p w14:paraId="7F812EE7" w14:textId="77777777" w:rsidR="00585241" w:rsidRDefault="00585241" w:rsidP="00585241">
      <w:pPr>
        <w:pStyle w:val="StandardWeb"/>
      </w:pPr>
      <w:r>
        <w:t xml:space="preserve">Luc. 2. V. 21. </w:t>
      </w:r>
    </w:p>
    <w:p w14:paraId="19F157DF" w14:textId="77777777" w:rsidR="00585241" w:rsidRDefault="00585241" w:rsidP="00585241">
      <w:pPr>
        <w:pStyle w:val="StandardWeb"/>
      </w:pPr>
      <w:r>
        <w:t>JESUS,</w:t>
      </w:r>
      <w:r>
        <w:br/>
        <w:t xml:space="preserve">Der ewig gnädige, allmächtige und treue Gott, nacht mit Abraham durch die Beschneidung einen Bund. Und als Er wahrer Mensch geboren, läßt Er sich am achten Tage, nach dem Gesetz, auch beschneiden, zum Beweis, daß er der gebenedeiete Samen Abrahams sei, in welchem alle Völker auf Erden sollen gesegnet werden. </w:t>
      </w:r>
    </w:p>
    <w:p w14:paraId="5AC4B48A" w14:textId="77777777" w:rsidR="00585241" w:rsidRDefault="00585241" w:rsidP="00585241">
      <w:pPr>
        <w:pStyle w:val="StandardWeb"/>
      </w:pPr>
      <w:r>
        <w:t>5. Buch Mosis 30. V. 6.</w:t>
      </w:r>
      <w:r>
        <w:br/>
      </w:r>
      <w:r>
        <w:rPr>
          <w:rStyle w:val="Fett"/>
          <w:rFonts w:eastAsiaTheme="majorEastAsia"/>
        </w:rPr>
        <w:t>Der Herr dein Gott wird dein Herz (durch seinen heiligen Geist) beschneiden (und von Sünden reinigen und erneuern), und das Herz deines Samens (und deiner Kinder), daß du den Herrn deinen Gott liebest von ganzem Herzen und von ganzer Seele, auf daß du leben mögest (hie zeitlich und dort ewiglich).</w:t>
      </w:r>
      <w:r>
        <w:t xml:space="preserve"> </w:t>
      </w:r>
    </w:p>
    <w:p w14:paraId="474F0A9E" w14:textId="77777777" w:rsidR="00585241" w:rsidRDefault="00585241" w:rsidP="00585241">
      <w:pPr>
        <w:pStyle w:val="StandardWeb"/>
      </w:pPr>
      <w:r>
        <w:t xml:space="preserve">Herr JEsu, sobald der achte Tag deines kindlichen Alters herzu tritt, wirst du auf's neue ein Schmerzenssöhnlein; denn du lässest dich beschneiden nach dem Gesetz; das hat ohne Schmerzen nicht zugehen können. Das geschieht am neuen Jahrestage, da dir der Name Jesus gegeben wird. Deinen kindlichen Gehorsam, deine allerheiligste Beschneidung, deine ersten Blutstropfen, deine kindliche Schmerzen, deinen edlen Namen schenkest du mir zum seligen neuen Jahr. Durch deinen kindlichen Gehorsam wird Adams und Evas Ungehorsam gezahlet, mein Ungehorsam gebüßet, und mir das ewige Leben, da ich dir in ewigem Gehorsam dienen werde, erworben. Durch deine Beschneidung wird meine Unreinigkeit weggenommen, und ich werde in dir, als meinem Haupt, in dieselbe Freundschaft gesetzt, welche Abraham und andere Gläubigen in der Beschneidung von deinem Vater zu gewarten haben. Ja der Fluch des Gesetzes wird weggenommen, und der ewige Segen wird auf mich gebracht. Deine ersten kindlichen Blutstropfen sind wichtiger, als meine Sünde. Du bist vom Himmel kommen, uns durch dein Blut zum Himmel zu erkaufen. Du hältst Kaufmannsrecht, du gibst den ersten Blutgroschen bald am achten Tage nach der Geburt, und sagst dich an bei deinem Vater, daß du endlich am guten Freitage dich willst zu Tode bluten, und mit deinem rothen überwichtigen Blut für unsere Sünde bezahlen, wie Augustinus sehr tröstlich schreibet. Weil du bist das Haupt deiner Kirche, so wird uns Gläubigen in dir die Hauptader geschlagen, daß uns ewig wohl werde, wie Chrysostomus redet. Deine kindlichen Schmerzen machen mich los von den höllischen Schmerzen, und erlangen mir die ewige Freude. In Kraft deines edlen Namens soll ich auch einen neuen Namen im Himmel haben, und nicht mehr ein Sünder und Höllenbrand, sondern Gottes liebes Kind und Erbe der Seligkeit genannt werden. Du hast dich mit Fleiß auch am achten Tage beschneiden lassen, damit ich nur sehen solle, daß die Beschneidung auf dich eben habe sollen und müssen weisen. Habe Dank, Herr JEsu, du süßes beschnittenes Kind; durch deine Beschneidung hast du uns gedienet, meine Schande und Unreinigkeit weggenommen; ich bedarf nun keiner Beschneidung an meinem Leibe; ich bin in dir, als an meinem Haupte, beschnitten, und in die Zahl der Gläubigen aus der Beschneidung versetzet worden. Die Beschneidung gehet an mit Abraham, und höret in dir, Herr JEsu Christe, auf. Wer an dich gläubig worden ist, der ist ein Kind Abrahams und Gottes. Denn in Christo gilt weder Beschneidung, noch Vorhaut, sondern eine Creatur. Und wieviel nach dieser Regel einhergehen, über die sei Friede und Barmherzigkeit. Herr JEsu, du gibst dich gehorsam unter das Gesetz, und lässest dich beschneiden, daß du den Fluch des Gesetzes von uns nehmest. Durch deinen Gehorsam hast du unsern Ungehorsam gebüßet, daß wir nicht verdammet werden; dein erstes Blutströpflein, das du bei deiner Beschneidung für uns vergossen hast, ist wichtiger als aller Welt Sünde. Laß mich deines ersten kindlichen Blutes und Gehorsams genießen in meiner ersten und letzten Noth um deiner kindlichen Schmerzen willen bei deiner Beschneidung; lindre mir meine Angst und Todesschmerzen, so will ich dir im Himmel, da alle unsere Schmach und Unreinigkeit wird abgeschnitten und abgesäubert sein, in ewiger Unschuld und Reinigkeit dafür dankbar sein. Amen! </w:t>
      </w:r>
    </w:p>
    <w:p w14:paraId="3E572C3C" w14:textId="77777777" w:rsidR="00585241" w:rsidRDefault="00585241" w:rsidP="00585241">
      <w:pPr>
        <w:pStyle w:val="StandardWeb"/>
      </w:pPr>
      <w:r>
        <w:t xml:space="preserve">JESUS, </w:t>
      </w:r>
      <w:r>
        <w:br/>
        <w:t xml:space="preserve">Unser himmlischer Josua, will Niemand mit sich in das gelobte Land der ewigen Seligkeit nehmen, wer sich nicht zuvor will lassen wehe geschehen durch das scharfe Messer der Bekehrung zu Gott, und wer nicht will mit Geduld das heil. Kreuz tragen. Er macht in seinem Leiden die schärfsten Messer, damit unsere Unreinigkeit kann weggenommen werden, und wendet von seinen Christen alle Schande bei der heil. Taufe und Absolution. </w:t>
      </w:r>
    </w:p>
    <w:p w14:paraId="3148D5A9" w14:textId="77777777" w:rsidR="00585241" w:rsidRDefault="00585241" w:rsidP="00585241">
      <w:pPr>
        <w:pStyle w:val="StandardWeb"/>
      </w:pPr>
      <w:r>
        <w:t>Jerem. 4. V. 4.</w:t>
      </w:r>
      <w:r>
        <w:br/>
      </w:r>
      <w:r>
        <w:rPr>
          <w:rStyle w:val="Fett"/>
          <w:rFonts w:eastAsiaTheme="majorEastAsia"/>
        </w:rPr>
        <w:t>Beschneidet euch dem Herrn (schaffet alles sündliche, gottlose, ärgerliche Wesen ab), und thut weg die Vorhaut eures Herzens (alle Blindheit und Bosheit des Herzens, kreuziget und tödtet den alten Adam und euer böses Fleisch und Blut), auf daß nicht mein Grimm ausfahre, wie Feuer, und brenne, daß Niemand löschen möge um eurer Bosheit willen (daß ich nicht im Zorn euch mit Krieg, Mißwuchs, Theuerung, Pestilenz, Feuer und Brand, und andern Plagen, ja endlich auch mit der Höllenpein strafen müsse)- St. Paulus sagt: Röm. 2, V. 28. 29. Das ist nicht ein Jude, der auswendig ein Jude ist, auch ist das nicht eine Beschneidung, die auswendig im Fleisch geschiehet, sondern das ist ein Jude, der inwendig verborgen ist, und die (inwendige) Beschneidung des Herzens ist eine (rechte) Beschneidung, die im Geist (geistlicher Weise) und nicht im Buchstaben geschieht, welches (also geistlich beschnittenen Menschen) Lob ist nicht aus (und bei) den Menschen, sondern aus Gott.</w:t>
      </w:r>
      <w:r>
        <w:t xml:space="preserve"> </w:t>
      </w:r>
    </w:p>
    <w:p w14:paraId="52398265" w14:textId="77777777" w:rsidR="00585241" w:rsidRDefault="00585241" w:rsidP="00585241">
      <w:pPr>
        <w:pStyle w:val="StandardWeb"/>
      </w:pPr>
      <w:r>
        <w:t xml:space="preserve">Josua will Niemand mit in's gelobte Land nehmen, er sei denn beschnitten, sie müssen sich alle im Eintritt lassen wehe thun. Du himmlischer Josua, Herr JEsu, du willst auch Niemand in Himmel nehmen, er sei denn geistlich am Herzen beschnitten. Ach hilf, daß wir uns selbst wehe thun, und mit dem scharfen Messer wahrer Buße alles, was sündhaft ist, ablegen. Hilf, daß wir über unsern Muthwillen herrschen. Hilf, daß wir unser Fleisch kreuzigen nach S. Pauli Lehre. Hilf, daß wir unsern Leib betäuben und im Zaum halten nach S. Pauli Exempel. Ohne die Heiligung wird Niemand Gott schauen. Hilf auch, daß wir uns selber wehe thun, und unser Kreuz geduldig auf uns nehmen, und dir folgen. Denn wer das nicht thut, der ist dein nicht werth. Wer das nicht thut, der kann nicht dein Jünger sein. Wer mit dir will den Himmel erben, der muß zuvor mit dir leiden und sterben. Ach hilf, daß wir unsere Seele mit Geduld fassen, und mit Betrachtung des Ewigen Alles, was hier Schmerzliches vorfällt, durchsüßen. Herr JEsu, ich bin der gräulichen Vorhaut meiner Sünden, die immer in meinem Gewissen vor mir ist, wie auch David klaget, von Herzen gram, ach nimm alles von mir weg, was mir mag schaden an Leib und Seele. Herr JEsu, erhalte mich in steter Buße und wahrem Glauben, damit ich auch ein geistlich beschnittener Israelit und Himmelsbürger bleiben möge. Adam und Eva und wir, ihre Kinder, sind durch die Sünde unter ein fremdes Joch gerathen, wir haben unsere Güter versetzet; du nimmst dich unser an, als unser Vetter, wie Jesaias dich nennet. Du bist unseres Geschlechts, unser nächster und treuster Blutsfreund; bald in der Kindheit da gibst du den ersten Kaufgroschen, du gibst dich an, uns zu lösen, und alle unsre Güter zusammen zu bringen; am Kreuz folgt die gänzliche Zahlung, dein Verdienst ist das theure Lösegeld; du gibst lauter Lämmleinsgroschen, wie Jakob für seinen Acker; dafür sei dir in Ewigkeit Dank gesagt. Wir können dir nichts dafür geben, als uns selbst, mehr haben wir nicht; nimm vorlieb mit unsrer Armuth. Herr JEsu, ich sehe dich auch an als ein Lämmlein am achten Tage deines kindlichen Alters. Du sollst wohl sterben, aber nicht in deiner Kindheit; denn deine Werke sind nicht Kinderwerk. Du sollst wohl leiden, aber nicht bald nach deiner Geburt. Auf's wenigste sollst du acht Tage alt werden, da sollst du, liebes Lämmlein, von der Brust deiner Mutter genommen und beschnitten werden. Da sollst du erst bluten, und von ferne weisen, daß dich unsere Erlösung dein heiligstes Blut werde kosten. Dir sei ewig Dank gesagt. Welch ein herrliches Schauspiel ist das, daß alle Satzungen des alten Testaments Christo dem Herrn müssen aufwarten! </w:t>
      </w:r>
    </w:p>
    <w:p w14:paraId="034C39E8" w14:textId="77777777" w:rsidR="00585241" w:rsidRDefault="00585241" w:rsidP="00585241">
      <w:pPr>
        <w:pStyle w:val="StandardWeb"/>
      </w:pPr>
      <w:r>
        <w:t xml:space="preserve">Lieber Herr JEsu, unsere Sünden haben dich geschnitten am achten Tage nach deiner Geburt, du bist um unsrer Missethat willen verwundet. Der Wetzstein, daran unsere Sünde scharf gemacht wird, ist das Gesetz. Das Gesetz strafet die Sünde. Aber Gott Lob und Dank, unsere Sünden haben an dir die Schneide verloren. Du bist ein harter Stein, das Messer unser Sünden ist so stumpf geworden, daß es nun das Gesetz nicht mehr auswetzen kann. Nun ist nichts verdammliches an denen, die an dich glauben. Nun kann die Sünde und Verdammniß kein gläubiges Herz mehr schneiden oder verderben; dafür sei dir ewig Dank gesagt. Zipora sagt zu Mose: Du bist mir ein Blutbräutigam, darum, daß es Blut kostet, daß sie ihn behalte. Ach Herr JEsu, du bist ja meinet Seelen Bräutigam, das ist mein gewisser Trost, du bist mein Blutbräutigam. Denn es kostet dich Blut, daß du mich behaltest und erlösest; es kostet deine Christen Blut, daß sie dich behalten. Ach wie viel tausend Märtyrer hat's ihr Blut gekostet, daß sie dich behalten haben! Habe Dank, lieber Blutbräutigam, Herr JEsu, daß du dein theures Blut gewagt hast, mich zu erhalten. Ach verleihe allen getauften Christen, daß sie lieber ihr Gut und Blut lassen, als sie dich sollten verlieren. Hilf, daß sie ihr Leben gern hin wagen, damit sie nur dich behalten, und die Krone des Lebens erlangen mögen! Amen! </w:t>
      </w:r>
    </w:p>
    <w:p w14:paraId="1E562B43" w14:textId="77777777" w:rsidR="00585241" w:rsidRDefault="00585241" w:rsidP="00585241">
      <w:pPr>
        <w:pStyle w:val="StandardWeb"/>
      </w:pPr>
      <w:r>
        <w:t>JESUS,</w:t>
      </w:r>
      <w:r>
        <w:br/>
        <w:t xml:space="preserve">Der älteste, edelste Herr, kann seinen Adel viel höher führen, als alle Edelleute auf Erden, und macht seinen Freunden einen ewigen und adeligen Namen mit seinen Blutstropfen. </w:t>
      </w:r>
    </w:p>
    <w:p w14:paraId="6AC662BC" w14:textId="77777777" w:rsidR="00585241" w:rsidRDefault="00585241" w:rsidP="00585241">
      <w:pPr>
        <w:pStyle w:val="StandardWeb"/>
      </w:pPr>
      <w:r>
        <w:t xml:space="preserve">Apostel-Geschichte 4. V. 12. 10. </w:t>
      </w:r>
      <w:r>
        <w:br/>
        <w:t xml:space="preserve">Es ist in keinem andern Heil </w:t>
      </w:r>
      <w:r>
        <w:rPr>
          <w:rStyle w:val="Fett"/>
          <w:rFonts w:eastAsiaTheme="majorEastAsia"/>
        </w:rPr>
        <w:t>(Trost, Rath und Hülfe wider Sünde, Tod, Teufel und Hölle zu finden)</w:t>
      </w:r>
      <w:r>
        <w:t xml:space="preserve"> und ist auch kein andrer Name </w:t>
      </w:r>
      <w:r>
        <w:rPr>
          <w:rStyle w:val="Fett"/>
          <w:rFonts w:eastAsiaTheme="majorEastAsia"/>
        </w:rPr>
        <w:t>(kein anderer Erlöser, Helfer, Seligmacher, Eckstein und Grund)</w:t>
      </w:r>
      <w:r>
        <w:t xml:space="preserve"> den Menschen gegeben, darin wir sollen selig werden, denn der Name JEsu Christi von Nazareth.</w:t>
      </w:r>
      <w:r>
        <w:rPr>
          <w:rStyle w:val="Fett"/>
          <w:rFonts w:eastAsiaTheme="majorEastAsia"/>
        </w:rPr>
        <w:t xml:space="preserve"> Ach mein Herr JEsu, jetzt denke ich an deinen allerheiligsten Namen; dein Name ist ein Name über alle andere Namen. Es ist kein anderer Name, in dem wir alle selig werden, als dein hochgelobter Name. Dir ist gegeben ein Name über alle Namen, daß in deinem Namen sich beugen müssen alle Kniee, die im Himmel, auf Erden und unter der Erden sind. Die Teufel müssen erschrecken, wenn sie deinen Namen nur hören nennen oder klingen von einem gläubigen Christen. Du bist viel besser worden, als die Engel, so gar viel einen höhern Namen du vor ihnen ererbet hast. Alle Propheten zeugen, daß durch deinen Namen, durch die Kraft deines Verdienstes und deiner Fürbitte, alle die an dich glauben, und dich recht erkennen, annehmen, ehren und anbeten, Vergebung der Sünden, den Frieden, Gnade Gottes, Gerechtigkeit und das ewige Heil empfahen sollen. Wer deinen Namen anrufen wird, soll selig werden. Was wir in deinem Namen bitten, das soll uns gegeben werden. Ei du süßer Name JEsu, ei du süßer Name JEsu, sagte Ignatius in seiner Marter und sprach, er fühle in diesem Namen allezeit neuen Trost und Kraft, er könnte sein nicht vergessen, denn er wäre ihm mit goldenen Buchstaben im Herzen angeschrieben. Ei du süßer Name JEsu, sei du auch mein Trost und Freude in aller Herzensangst. Herr JEsu, hilf, daß mein Herz mit deinem edlen Namen auch beschrieben sei, und laß mich die Kraft deines heiligen Namens erfahren, so ist mir geholfen. Herr JEsu Christe, du bist der Hoch- und Wohlbenamte, der Achtbare und Alleredelste, du bist edel von Vater und Mutter; nach der Gottheit bist du deines ewigen Vaters Sohn; nach deiner Menschheit bist du Marien, der königlichen Jungfrau, Sohn. Gleich wie ein edler Herr seinen Adel auf seine Kinder bringet, also bringest du deinen Adel auch auf uns deine Kinder, die durch's Bad der Wiedergeburt und Erneuerung des heiligen Geistes neu geboren werden. Du schenkst uns in's Herz dein adeliges Blut, und theilest mit uns deinen edlen Namen, daß wir nach dir Christen und Gottes Kinder heißen. Du gibst uns zum edlen Wappen ein rothes Kreuz in einem weißen Herzen; wir sind die rechten Kreuz-Herren, welche wider Sünde, Teufel, Welt und Tod streiten müssen; du bist selber Hoch-Meister im christlichen Kreuz-Orden; deine evangelischen Prediger sind die Rühmer deines Kreuzes. Wir werden bald in der Taufe mit dem edlen Wappen deines Kreuzes bezeichnet, zum Zeugniß, daß wir uns deines Kreuzes nicht wollen schämen, sondern trösten, und deinem Kreuz zu Ehren alles unser Kreuz geduldig tragen, und uns eines schneeweißen Lebens und Wandels, so viel möglich ist, befleißen. Du versicherst uns unsers geistlichen Adels mit einem schönen Adelsbrief, du lässest dein Evangelium predigen und schreiben, und hängst daran die zwei großen Stadtsiegel der Stadt Gottes, der christlichen Kirche, die Taufe und Abendmahl. Das Evangelium saget's, die Sacramente bezeugen's, daß wir edle Kinder Gottes sein sollen. Du gibst uns mächtige Privilegien und Freiheiten wider die Gewalt des Teufels, des Todes, der Hölle, und machst uns zu ewigen Freiherrn im Himmel; wie sollen wir dir für solche Ehre genugsam danken! Ach gib Gnade, daß ich als ein rechter Edelmann in meinem Beruf meine Ritterdienste verrichte, alle Stunden und Augenblicke bereit sei, dir zu dienen, nach deinem Willen zu thun und zu lassen. Hilf, daß ich mich in weltliche Händel nicht zu tief einlasse. Denn welche bürgerliche Nahrung führen unter dem Adel, die wollte man vor Zeiten im Turnier nicht leiden; du willst auch unter den Christen nicht haben solche Herzen, die zu sehr dem Zeitlichen nachrennen; darum hilf, daß ich mein Herz zu dir im Himmel kehre, und dir ganz ergeben sei. Herr JEsu, ich weiß deinen alten, löblichen, tapferen Adel; du bist der stattlichste Edelmann in der ganzen Welt; kein Edelmann kann seine Vorältern so hoch und so weit zählen, du bist edel von Vater und Mutter; deines Adels genießen wir, wenn wir den Willen deines Vaters thun. Das ist aber der Wille des, der dich gesandt hat, daß, wer dich stehet und glaubet an dich, der habe das ewige Leben. Nun sagest du klärlich: Wer den Willen thut meines Vaters im Himmel, derselbige ist mein Bruder, Schwester und Mutter. Derowegen wenn ich dich im Herzen lieb gewinne, mit fröhlichem Munde bekenne, und dir zu Ehren christlich lebe, so werde ich deiner adeligen Freundschaft zugethan, und bin vor den Augen deines himmlischen Vaters wert, edel, wenn ich schon in der Welt blutarm wäre. Ach welch eine Ehre ist das! Herr JEsu, gib mir deinen Geist in's Herz, daß ich diese adelige Ehre betrachte, mich derselben in allerlei Unehre dieser Welt tröste, und meinem adeligen Christenstunde keine Unehre anthue, mich meines adeligen Standes halte, dem bösen Geist und der Welt nicht diene, denn das wäre meinen adeligen Ehren viel zu nahe, sondern daß ich als ein edles Blut dir treu bleibe, dich ehre, rühme und preise in alle Ewigkeit! Amen! JESUS, </w:t>
      </w:r>
      <w:r>
        <w:rPr>
          <w:b/>
          <w:bCs/>
        </w:rPr>
        <w:br/>
      </w:r>
      <w:r>
        <w:rPr>
          <w:rStyle w:val="Fett"/>
          <w:rFonts w:eastAsiaTheme="majorEastAsia"/>
        </w:rPr>
        <w:t>Ein Name über alle Namen, seine Beschneidung, seine ersten Blutstropfen, seine kindlichen Schmerzen, sein demüthiger Gehorsam, ja sein edler süßer Name ist aller gläubigen Herzen tröstliches Neujahrs-Geschenk. 2. Korinth. 5. V. 17.</w:t>
      </w:r>
      <w:r>
        <w:rPr>
          <w:b/>
          <w:bCs/>
        </w:rPr>
        <w:br/>
      </w:r>
      <w:r>
        <w:t xml:space="preserve">Ist jemand in Christo </w:t>
      </w:r>
      <w:r>
        <w:rPr>
          <w:rStyle w:val="Fett"/>
          <w:rFonts w:eastAsiaTheme="majorEastAsia"/>
        </w:rPr>
        <w:t>(will jemand an Christo und an seiner Erlösung Theil haben)</w:t>
      </w:r>
      <w:r>
        <w:t xml:space="preserve">, so ist er eine neue Creatur </w:t>
      </w:r>
      <w:r>
        <w:rPr>
          <w:rStyle w:val="Fett"/>
          <w:rFonts w:eastAsiaTheme="majorEastAsia"/>
        </w:rPr>
        <w:t>(das ist: der muß ein wiedergeborner Christ sein, und an Gott glauben, Gott und seinen Nächsten lieben, und Gottes Ehre und seines Nächsten Heil befördern, und also ein neu christlich Leben führen)</w:t>
      </w:r>
      <w:r>
        <w:t xml:space="preserve">. Denn das Alte </w:t>
      </w:r>
      <w:r>
        <w:rPr>
          <w:rStyle w:val="Fett"/>
          <w:rFonts w:eastAsiaTheme="majorEastAsia"/>
        </w:rPr>
        <w:t>(die alte falsche Einbildung von Christi irdischem, weltlichem, leiblichem und fleischlichem Reiche)</w:t>
      </w:r>
      <w:r>
        <w:t xml:space="preserve"> ist vergangen, siehe, es ist alles neu worden. **(Christus hat nicht weltliche Glückseligkeit, sondern geistliche und ewige Güter zuwege gebracht.) </w:t>
      </w:r>
    </w:p>
    <w:p w14:paraId="57C6BC62" w14:textId="77777777" w:rsidR="00585241" w:rsidRDefault="00585241" w:rsidP="00585241">
      <w:pPr>
        <w:pStyle w:val="StandardWeb"/>
      </w:pPr>
      <w:r>
        <w:t xml:space="preserve">O Gott, himmlischer Vater, wir begrüßen dich um ein seliges neues Jahr; deine väterliche Gnade und Barmherzigkeit ist uns das nöthigste Neujahr, die wollest du uns ja nicht versagen. Herr JEsu Christe, wir begrüßen dich um ein seliges neues Jahr; deine Beschneidung, deine Blutstropfen, deine Schmerzen, dein Gehorsam, dein Name ist uns ein tröstliches Neujahr; ach dies schenke uns, und laß es an uns gelten zur Seligkeit. O Gott heil. Geist, wir begrüßen dich um ein seliges Neujahr; dein Trost und Beistand ist uns ein liebes Neujahr; ach darüber laß uns das künftige Jahr in allen unsern Nöthen fröhlich werden. Ewiger, allmächtiger Gott, wir bringen dir ein böses, geringes Neujahr: ein sündhaftiges, geängstetes Herz, aber der Vorsatz ist gut; nimm vorlieb mit unserm geringen Vermögen. Wir wünschen aber dir und uns ein recht glückseliges neues Jahr; ach daß es dir mit unsern Herzen dieses Jahr gelinge und wohlgerathe! Geheiliget werde dein Name; zukomme dein Reich; dein Wille geschehe durch's ganze folgende Jahr; unser täglich Brod gib uns gleich wie das vergangene Jahr; vergib uns unsere Schulden; führe uns nicht in Versuchung; erlöse uns von allem Uebel und Bösen, Leibes und der Seele, Guts und Ehren; denn dem ist das Reich, du bist unser König; dein ist die Kraft, du kannst geben; dein soll die Herrlichkeit bleiben. Lieber Herr JEsu, ich bin der Wünscher, du bist der Geber; gib uns in Gnaden, was wir haben gewünscht, ja gib deinen heiligsten Namen zu Lob und Ehren! Amen! </w:t>
      </w:r>
    </w:p>
    <w:p w14:paraId="7E35DFA1" w14:textId="77777777" w:rsidR="00585241" w:rsidRDefault="00585241" w:rsidP="00585241">
      <w:pPr>
        <w:pStyle w:val="StandardWeb"/>
      </w:pPr>
      <w:r>
        <w:t xml:space="preserve">Unser neugeborner Seligmacher JEsus Christus, welcher durch seine Beschneidung unsere Schande weggenommen, durch seine Blutstropfen unsere Namen im Himmel angeschrieben, durch seine Schmerzen uns die ewige Ruhe erworben, durch seinen Gehorsam unsern Ungehorsam gebüßet, und durch seinen neuen Namen uns den freudigen Ehrennamen erworben, daß wir neugeborne Kinder Gottes heißen sollen, helfe, daß wir dieses seines überwichtigen Neujahr-Geschenks nimmermehr vergessen, und von heut an neue Menschen werden, durch das Messer wahrer Buße alles abthun von unsern Gewissen, was sündhaftig, mit Gut und Blut ihm dienen, um keiner Schmerzen willen ihm gram werden, in beständigem Gehorsam ihn ehren und uns seines edlen Namens in Leibes-, Seelen- und Todesnoth herzlich freuen! Der edle Name JEsu tröste uns das ganze Jahr, ja so lange wir leben, und erhalte uns zum fröhlichen neuen Jahr des ewigen Lebens! Amen! </w:t>
      </w:r>
    </w:p>
    <w:p w14:paraId="73D11022" w14:textId="77777777" w:rsidR="00585241" w:rsidRDefault="00585241" w:rsidP="00585241">
      <w:pPr>
        <w:pStyle w:val="berschrift1"/>
      </w:pPr>
      <w:r>
        <w:t>Mathesius, Johannes - Auff den newen Jarsztage/ von der Beschneidung vnd völligem gehorsam Jesu Christi/ Luc. 2. Psal. 40.</w:t>
      </w:r>
    </w:p>
    <w:p w14:paraId="3664D0E1" w14:textId="77777777" w:rsidR="00585241" w:rsidRDefault="00585241" w:rsidP="00585241">
      <w:pPr>
        <w:pStyle w:val="StandardWeb"/>
      </w:pPr>
      <w:r>
        <w:rPr>
          <w:rStyle w:val="Fett"/>
          <w:rFonts w:eastAsiaTheme="majorEastAsia"/>
        </w:rPr>
        <w:t>Ich glaube an Jesum Christum/ gelitten.</w:t>
      </w:r>
      <w:r>
        <w:t xml:space="preserve"> </w:t>
      </w:r>
    </w:p>
    <w:p w14:paraId="54AE0A33" w14:textId="77777777" w:rsidR="00585241" w:rsidRDefault="00585241" w:rsidP="00585241">
      <w:pPr>
        <w:pStyle w:val="StandardWeb"/>
      </w:pPr>
      <w:r>
        <w:t xml:space="preserve">DA die zeyt erfüllet war/ sandte Gott seinen Son/ geboren von eim Weybe/ vnd vnter das Gesetz gethon/ auff das er die/ so vnter dem Gesetz waren/ erlösete/ das wir die kindschafft empfiengen. </w:t>
      </w:r>
    </w:p>
    <w:p w14:paraId="33CA24CA" w14:textId="77777777" w:rsidR="00585241" w:rsidRDefault="00585241" w:rsidP="00585241">
      <w:pPr>
        <w:pStyle w:val="StandardWeb"/>
      </w:pPr>
      <w:r>
        <w:rPr>
          <w:rStyle w:val="Fett"/>
          <w:rFonts w:eastAsiaTheme="majorEastAsia"/>
        </w:rPr>
        <w:t>Was sol man an disem Feste bedencken?</w:t>
      </w:r>
      <w:r>
        <w:t xml:space="preserve"> </w:t>
      </w:r>
    </w:p>
    <w:p w14:paraId="6CF22030" w14:textId="77777777" w:rsidR="00585241" w:rsidRDefault="00585241" w:rsidP="00585241">
      <w:pPr>
        <w:pStyle w:val="StandardWeb"/>
      </w:pPr>
      <w:r>
        <w:t xml:space="preserve">DAs Gottes vnnd Marien Son am achten tage nach Jüdischer weyse beschnitten ist/ vnd hat sein erstes blutströpflein für vnns vergossen/ vnnd seinen heyligen vnnd tröstlichen namen Jesus bekommen. </w:t>
      </w:r>
    </w:p>
    <w:p w14:paraId="1FC9C43B" w14:textId="77777777" w:rsidR="00585241" w:rsidRDefault="00585241" w:rsidP="00585241">
      <w:pPr>
        <w:pStyle w:val="StandardWeb"/>
      </w:pPr>
      <w:r>
        <w:rPr>
          <w:rStyle w:val="Fett"/>
          <w:rFonts w:eastAsiaTheme="majorEastAsia"/>
        </w:rPr>
        <w:t>Warumb sind die Jüdischen Kindlein beschnitten?</w:t>
      </w:r>
      <w:r>
        <w:t xml:space="preserve"> </w:t>
      </w:r>
    </w:p>
    <w:p w14:paraId="1A79C967" w14:textId="77777777" w:rsidR="00585241" w:rsidRDefault="00585241" w:rsidP="00585241">
      <w:pPr>
        <w:pStyle w:val="StandardWeb"/>
      </w:pPr>
      <w:r>
        <w:t xml:space="preserve">Das sie durch diß Sacrament vnd glaubenszeychen/ an jhrem leybe vergwisset würden/ das sie in die gemeine Gottes weren angenommen/ vnnd einen gnedigen Gott hetten/ vmb des verheissenen Weibes samen willen/ des sie Gott mit diesem zeychen hat erinnern wöllen/ Vnnd das sie wüsten/ das ire erste geburt gantz vnd gar verderbet were. </w:t>
      </w:r>
    </w:p>
    <w:p w14:paraId="4D303036" w14:textId="77777777" w:rsidR="00585241" w:rsidRDefault="00585241" w:rsidP="00585241">
      <w:pPr>
        <w:pStyle w:val="StandardWeb"/>
      </w:pPr>
      <w:r>
        <w:rPr>
          <w:rStyle w:val="Fett"/>
          <w:rFonts w:eastAsiaTheme="majorEastAsia"/>
        </w:rPr>
        <w:t>Warumb hat sich denn diß liebe Sönlein Gottes/ vnd heyliges kindlein beschneiden lassen?</w:t>
      </w:r>
      <w:r>
        <w:t xml:space="preserve"> </w:t>
      </w:r>
    </w:p>
    <w:p w14:paraId="4CB65F82" w14:textId="77777777" w:rsidR="00585241" w:rsidRDefault="00585241" w:rsidP="00585241">
      <w:pPr>
        <w:pStyle w:val="StandardWeb"/>
      </w:pPr>
      <w:r>
        <w:t xml:space="preserve">Das er alle gerechtigkeyt erfüllet/ Matth. 3. vnd thete den willen Gottes gerne/ Psalm 40. vnnd richtet vns zu durch seinen willigen vnd volkommenen gehorsam/ eine gantze gerechtigkeyt/ welche für Gott gülte/ dieweyl er seinem Vater in allen stücken mit thun vnd vnschuldigem leyden/ auch biß in den tode freywillig gehorsam war. </w:t>
      </w:r>
    </w:p>
    <w:p w14:paraId="0B7ADA8B" w14:textId="77777777" w:rsidR="00585241" w:rsidRDefault="00585241" w:rsidP="00585241">
      <w:pPr>
        <w:pStyle w:val="StandardWeb"/>
      </w:pPr>
      <w:r>
        <w:t xml:space="preserve">Denn wie durch Adams vngehorsam die sünde/ todt vnnd Gottes zorn/ alle menschen vberfallen hat/ Also sind alle die es glauben/ durch des Herren Christi gehorsam/ wider zu gnaden/ gerechtigkeyt vnd ewigem leben kommen/ zun Röömern am 5. Johan. 1. </w:t>
      </w:r>
    </w:p>
    <w:p w14:paraId="031EB195" w14:textId="77777777" w:rsidR="00585241" w:rsidRDefault="00585241" w:rsidP="00585241">
      <w:pPr>
        <w:pStyle w:val="StandardWeb"/>
      </w:pPr>
      <w:r>
        <w:rPr>
          <w:rStyle w:val="Fett"/>
          <w:rFonts w:eastAsiaTheme="majorEastAsia"/>
        </w:rPr>
        <w:t>Wie sollen wir vns disen gehorsam Christi nutz machen?</w:t>
      </w:r>
      <w:r>
        <w:t xml:space="preserve"> </w:t>
      </w:r>
    </w:p>
    <w:p w14:paraId="4B8F659D" w14:textId="77777777" w:rsidR="00585241" w:rsidRDefault="00585241" w:rsidP="00585241">
      <w:pPr>
        <w:pStyle w:val="StandardWeb"/>
      </w:pPr>
      <w:r>
        <w:t xml:space="preserve">Wir sollen vmb der anererbten vnd eigner schuld willen/ nicht verzagen/ sondern auffs aller gewiste glauben/ das Christus sich vnserthalben vnter das Gesetze gethan/ vnnd den fluch daruon genommen/ vnnd vns seine erfüllung vnd gerechtigkeyt zu eigen geschencket/ sampt dem heyligen Geyste vnd ewigen leben. Darumb sollen wir auch anfangen/ nach dem willen Gottes gehorsamlich zu leben/ vnd gedultiglich zu leyden. </w:t>
      </w:r>
    </w:p>
    <w:p w14:paraId="573A12A0" w14:textId="77777777" w:rsidR="00585241" w:rsidRDefault="00585241" w:rsidP="00585241">
      <w:pPr>
        <w:pStyle w:val="berschrift1"/>
      </w:pPr>
      <w:r>
        <w:t>Scultetus, Abraham - Newe Jahrs Predigt:</w:t>
      </w:r>
    </w:p>
    <w:p w14:paraId="69E965C1" w14:textId="77777777" w:rsidR="00585241" w:rsidRDefault="00585241" w:rsidP="00585241">
      <w:pPr>
        <w:pStyle w:val="StandardWeb"/>
      </w:pPr>
      <w:r>
        <w:t xml:space="preserve">Das ist / </w:t>
      </w:r>
    </w:p>
    <w:p w14:paraId="39F190F4" w14:textId="77777777" w:rsidR="00585241" w:rsidRDefault="00585241" w:rsidP="00585241">
      <w:pPr>
        <w:pStyle w:val="StandardWeb"/>
      </w:pPr>
      <w:r>
        <w:t xml:space="preserve">Historischer Bericht / wie wunderbarlich Gott der HERR die verschienene hundert Jahr seine Kirche reformiert / regiert / und biß daher erhalten. </w:t>
      </w:r>
    </w:p>
    <w:p w14:paraId="0352B371" w14:textId="77777777" w:rsidR="00585241" w:rsidRDefault="00585241" w:rsidP="00585241">
      <w:pPr>
        <w:pStyle w:val="StandardWeb"/>
      </w:pPr>
      <w:r>
        <w:t xml:space="preserve">Durch Abraham Schultetum. </w:t>
      </w:r>
    </w:p>
    <w:p w14:paraId="16BA9E84" w14:textId="77777777" w:rsidR="00585241" w:rsidRDefault="00585241" w:rsidP="00585241">
      <w:pPr>
        <w:pStyle w:val="StandardWeb"/>
      </w:pPr>
      <w:r>
        <w:t xml:space="preserve">Gedruckt zu Heydelberg / bey Johann Lancellot / In Verlegung Jonae Rosen zu Franckfurt. </w:t>
      </w:r>
    </w:p>
    <w:p w14:paraId="105FE4BB" w14:textId="77777777" w:rsidR="00585241" w:rsidRDefault="00585241" w:rsidP="00585241">
      <w:pPr>
        <w:pStyle w:val="StandardWeb"/>
      </w:pPr>
      <w:r>
        <w:t xml:space="preserve">Im Jahr / 1617. </w:t>
      </w:r>
    </w:p>
    <w:p w14:paraId="49D69BF2" w14:textId="77777777" w:rsidR="00585241" w:rsidRDefault="00585241" w:rsidP="00585241">
      <w:pPr>
        <w:pStyle w:val="StandardWeb"/>
      </w:pPr>
      <w:r>
        <w:t xml:space="preserve">Newjahrs Predigt. </w:t>
      </w:r>
    </w:p>
    <w:p w14:paraId="49296DBA" w14:textId="77777777" w:rsidR="00585241" w:rsidRDefault="00585241" w:rsidP="00585241">
      <w:pPr>
        <w:pStyle w:val="StandardWeb"/>
      </w:pPr>
      <w:r>
        <w:t xml:space="preserve">Das walt unser HERR und Heyland Jesus Christus / geliebet und gelobet in alle Ewigkeit / Amen. </w:t>
      </w:r>
    </w:p>
    <w:p w14:paraId="5563581A" w14:textId="77777777" w:rsidR="00585241" w:rsidRDefault="00585241" w:rsidP="00585241">
      <w:pPr>
        <w:pStyle w:val="StandardWeb"/>
      </w:pPr>
      <w:r>
        <w:t xml:space="preserve">Ich wünsche euch allen ein glückseliges / friedsames und fröliches Newes Jahr / und bitte den getrewen Gott / dem ich am Evangelio diene / was ich euch von Hertzen wünsche / das wölle er euch reichlich geben. </w:t>
      </w:r>
    </w:p>
    <w:p w14:paraId="5F37CDFC" w14:textId="77777777" w:rsidR="00585241" w:rsidRDefault="00585241" w:rsidP="00585241">
      <w:pPr>
        <w:pStyle w:val="StandardWeb"/>
      </w:pPr>
      <w:r>
        <w:t xml:space="preserve">Gott der himmlische Vatter bewahre ewren Außgang. </w:t>
      </w:r>
    </w:p>
    <w:p w14:paraId="7AE63601" w14:textId="77777777" w:rsidR="00585241" w:rsidRDefault="00585241" w:rsidP="00585241">
      <w:pPr>
        <w:pStyle w:val="StandardWeb"/>
      </w:pPr>
      <w:r>
        <w:t xml:space="preserve">Jesus der grosse Heyland behüte ewren Eingang. </w:t>
      </w:r>
    </w:p>
    <w:p w14:paraId="6CB2AF0F" w14:textId="77777777" w:rsidR="00585241" w:rsidRDefault="00585241" w:rsidP="00585241">
      <w:pPr>
        <w:pStyle w:val="StandardWeb"/>
      </w:pPr>
      <w:r>
        <w:t xml:space="preserve">Der heilige Geist regiere / leyte unnd führe uns auff allen Wegen und Stegen / damit der Name deß HERren durch uns geheiliget / und wir je länger je mehr dessen versichert werden / wann die kurtze Jahr unsers Elends werden auffhören / daß alsdann die lange Jahr der himmlischen Frewde werden angehen. </w:t>
      </w:r>
    </w:p>
    <w:p w14:paraId="1DF2C577" w14:textId="77777777" w:rsidR="00585241" w:rsidRDefault="00585241" w:rsidP="00585241">
      <w:pPr>
        <w:pStyle w:val="StandardWeb"/>
      </w:pPr>
      <w:r>
        <w:t xml:space="preserve">Und demnach es ein löblicher Gebrauch ist / daß man das newe Jahr von Anhörung göttliches Worts / und dem lieben Gebett / anfähet / als wöllen wir solchem Gebrauch auch nachleben / und zu vorderst den trewen Gott bitten / daß er zu beyder Stücke fruchtbarlicher Verrichtung / uns seinen reichen Segen mittheilen wölle. </w:t>
      </w:r>
    </w:p>
    <w:p w14:paraId="058E392E" w14:textId="77777777" w:rsidR="00585241" w:rsidRDefault="00585241" w:rsidP="00585241">
      <w:pPr>
        <w:pStyle w:val="StandardWeb"/>
      </w:pPr>
      <w:r>
        <w:t xml:space="preserve">Unser Vatter / etc. </w:t>
      </w:r>
    </w:p>
    <w:p w14:paraId="3C34501C" w14:textId="77777777" w:rsidR="00585241" w:rsidRDefault="00585241" w:rsidP="00585241">
      <w:pPr>
        <w:pStyle w:val="berschrift1"/>
      </w:pPr>
      <w:r>
        <w:t>Textus.</w:t>
      </w:r>
    </w:p>
    <w:p w14:paraId="3DF21711" w14:textId="77777777" w:rsidR="00585241" w:rsidRDefault="00585241" w:rsidP="00585241">
      <w:pPr>
        <w:pStyle w:val="StandardWeb"/>
      </w:pPr>
      <w:r>
        <w:t xml:space="preserve">Und da acht Tage umb waren / daß das Kind beschnitten wurde / da ward sein Nahme genennet Jesus / welcher genennet war von dem Engel / ehe dann er in Mutterleibe empfangen ward. </w:t>
      </w:r>
    </w:p>
    <w:p w14:paraId="0B6BB94D" w14:textId="77777777" w:rsidR="00585241" w:rsidRDefault="00585241" w:rsidP="00585241">
      <w:pPr>
        <w:pStyle w:val="berschrift1"/>
      </w:pPr>
      <w:r>
        <w:t>Predigt.</w:t>
      </w:r>
    </w:p>
    <w:p w14:paraId="3EB07572" w14:textId="77777777" w:rsidR="00585241" w:rsidRDefault="00585241" w:rsidP="00585241">
      <w:pPr>
        <w:pStyle w:val="StandardWeb"/>
      </w:pPr>
      <w:r>
        <w:t xml:space="preserve">Freylich ist ihm also / wie im 145. Psalm geschrieben stehet: Die Güte GOttes gehet uber alle seine andere Wercke. </w:t>
      </w:r>
    </w:p>
    <w:p w14:paraId="12967247" w14:textId="77777777" w:rsidR="00585241" w:rsidRDefault="00585241" w:rsidP="00585241">
      <w:pPr>
        <w:pStyle w:val="StandardWeb"/>
      </w:pPr>
      <w:r>
        <w:t xml:space="preserve">Dann dieser Güte haben wir es zu dancken / daß wir das newe Jahr frisch unnd gesund erlebt haben. </w:t>
      </w:r>
    </w:p>
    <w:p w14:paraId="30AADBCB" w14:textId="77777777" w:rsidR="00585241" w:rsidRDefault="00585241" w:rsidP="00585241">
      <w:pPr>
        <w:pStyle w:val="StandardWeb"/>
      </w:pPr>
      <w:r>
        <w:t xml:space="preserve">Dieser Güte haben wir es zudancken / daß wir biß dahero vor Thewrung und Pestilenz / vor Krieg und Blutvergiessen / wie auch vor andern Landtplagen sind gesichert gewesen. </w:t>
      </w:r>
    </w:p>
    <w:p w14:paraId="25BED7F5" w14:textId="77777777" w:rsidR="00585241" w:rsidRDefault="00585241" w:rsidP="00585241">
      <w:pPr>
        <w:pStyle w:val="StandardWeb"/>
      </w:pPr>
      <w:r>
        <w:t xml:space="preserve">Dieser Güte haben wir es zudancken / daß wir die vergangene Tage haben können mit einander Weynachten halten / und allda hören / wie Christus geboren / die Engel uns angesungen / die Bethlehemitische Hirten gefrolocket / Simeon und Hanna den gebornen Heyland der Welt gehertzet und geküsset haben. </w:t>
      </w:r>
    </w:p>
    <w:p w14:paraId="256FAA59" w14:textId="77777777" w:rsidR="00585241" w:rsidRDefault="00585241" w:rsidP="00585241">
      <w:pPr>
        <w:pStyle w:val="StandardWeb"/>
      </w:pPr>
      <w:r>
        <w:t xml:space="preserve">Darumb preyse / o Pfaltz / den HErren deinen Gott / und lobe / o Heydelberg / seinen werthen Nahmen. </w:t>
      </w:r>
    </w:p>
    <w:p w14:paraId="47E6D1BA" w14:textId="77777777" w:rsidR="00585241" w:rsidRDefault="00585241" w:rsidP="00585241">
      <w:pPr>
        <w:pStyle w:val="StandardWeb"/>
      </w:pPr>
      <w:r>
        <w:t xml:space="preserve">Und weil diß das hundertste Jahr ist von der Zeit an / da der ewige allmächtige Gott unsere Vorfahren in Gnaden angesehen / unnd sie auß dem schrecklichen Finsternuß deß Bapstthumbs gerissen / und in das helle Liecht deß Evangelions geführet hat / so halte ich / thun wir recht daran / daß wir ein wenig zurück gehen / und bedencken / was Gott diese hundert Jahr uber bey seiner Kirchen gethan / wie wunderbarlich er sie hin unnd wider gesamlet / wie wunderbarlich er sie erhalten. Dann also werden wir inne werden / daß der HERR Christus den Namen mit der That führe / welcher ihme in der Beschneidung gegeben ist / unnd daß er ein rechter Jesus / Heyland und Helffer sey / nicht allein wegen seines thewren Verdiensts / sondern auch wegen seiner kräfftigen Wirckung in und bey seiner Gemeinde auff Erden. Wir werden auch ursach gnug uberkommen / seinen werthen Namen zu preysen / weil seine Weißheit / Allmacht / Gütigkeit / und Gerechtigkeit sich in diesem hundertjährigen Kirchenregiment an allen orten weit hat herfür gethan. </w:t>
      </w:r>
    </w:p>
    <w:p w14:paraId="7D08ABA7" w14:textId="77777777" w:rsidR="00585241" w:rsidRDefault="00585241" w:rsidP="00585241">
      <w:pPr>
        <w:pStyle w:val="StandardWeb"/>
      </w:pPr>
      <w:r>
        <w:t xml:space="preserve">Kurtz darvon zu reden / auff was weise Gott durch Christum / die Apostel / und ihre Nachfolger vorzeiten die Welt reformirt / und die Kirche erhalten: fast auff solche weise hat er auch vor hundert Jahren angefangen die Kirche zu reformiren und zu regieren. </w:t>
      </w:r>
    </w:p>
    <w:p w14:paraId="50AE12C3" w14:textId="77777777" w:rsidR="00585241" w:rsidRDefault="00585241" w:rsidP="00585241">
      <w:pPr>
        <w:pStyle w:val="StandardWeb"/>
      </w:pPr>
      <w:r>
        <w:t xml:space="preserve">Das alles wollen wir darthun und beweisen. </w:t>
      </w:r>
    </w:p>
    <w:p w14:paraId="4112AEA9" w14:textId="77777777" w:rsidR="00585241" w:rsidRDefault="00585241" w:rsidP="00585241">
      <w:pPr>
        <w:pStyle w:val="berschrift1"/>
      </w:pPr>
      <w:r>
        <w:t>I.</w:t>
      </w:r>
    </w:p>
    <w:p w14:paraId="04C371D9" w14:textId="77777777" w:rsidR="00585241" w:rsidRDefault="00585241" w:rsidP="00585241">
      <w:pPr>
        <w:pStyle w:val="StandardWeb"/>
      </w:pPr>
      <w:r>
        <w:t xml:space="preserve">Als Christus vor tausent sechshundert und siebenzehen Jahren solte geboren werden / schickte GOTT Johannem den Tauffer vor ihm her / dem HErrn den Weg zu bereiten. Als Christus vor hundert Jahren solte gleichsam wider geboren werden / machte Gott der HErr zuvor allerley Vorbereitung / als daß die freye Künste unnd Sprachen hin und wider fleissig getrieben / daß hohe und particular schulen auffgerichtet wurden / daßd ie Kunst der Buchtruckerey an tag kam / durch welche Mittel nachmals Lutheri Bücher weit und breit verschicket / und von unterschiedenen Nationen seynd gelesen worden / daß endlich im Jahr ein tausent fünffhundert und fünffzehen das alte Testament in der ursprünglichen Hebraischen Sprache durch Franciscum Ximenium, Cardinal zu Toleto, das newe Testament aber / das folgende tausent fünffhundert unnd sechszehende Jahr durch Erasmum Roterodamum ans liecht gebracht. Welche Bücher nachmals ihren vielen die Augen auffgethan / daß sie erkant haben / wie weit der Bapst von der Schrifft abgetretten. </w:t>
      </w:r>
    </w:p>
    <w:p w14:paraId="58F34D40" w14:textId="77777777" w:rsidR="00585241" w:rsidRDefault="00585241" w:rsidP="00585241">
      <w:pPr>
        <w:pStyle w:val="berschrift1"/>
      </w:pPr>
      <w:r>
        <w:t>II.</w:t>
      </w:r>
    </w:p>
    <w:p w14:paraId="08E76BAB" w14:textId="77777777" w:rsidR="00585241" w:rsidRDefault="00585241" w:rsidP="00585241">
      <w:pPr>
        <w:pStyle w:val="StandardWeb"/>
      </w:pPr>
      <w:r>
        <w:t xml:space="preserve">Vor zeiten / als Christus die Welt wolte reformiren / gebrauchte er nicht darzu die ansehenliche Phariseer und Schrifftgelehrten / sondern zwölff vor der Welt verachte Männer / mehrertheils Fischer. </w:t>
      </w:r>
    </w:p>
    <w:p w14:paraId="311A2350" w14:textId="77777777" w:rsidR="00585241" w:rsidRDefault="00585241" w:rsidP="00585241">
      <w:pPr>
        <w:pStyle w:val="StandardWeb"/>
      </w:pPr>
      <w:r>
        <w:t xml:space="preserve">Vor hundert Jahren / als Christus eine newe Reformation wolte anstellen / brauchte er nicht darzu ansehenliche Cardinäl / Bischoffe oder Praelaten / sondern Martinum Lutherum, einen Augustiner Mönch / Philippum Melanchthonem, der Griechischen Sprache Professorem in der Wittembergischen Schule / und zween schlechte Priester / Ulricum Zwinglium, und Johannem Oecolampadium. </w:t>
      </w:r>
    </w:p>
    <w:p w14:paraId="52C983A3" w14:textId="77777777" w:rsidR="00585241" w:rsidRDefault="00585241" w:rsidP="00585241">
      <w:pPr>
        <w:pStyle w:val="berschrift1"/>
      </w:pPr>
      <w:r>
        <w:t>III.</w:t>
      </w:r>
    </w:p>
    <w:p w14:paraId="17CBDA4F" w14:textId="77777777" w:rsidR="00585241" w:rsidRDefault="00585241" w:rsidP="00585241">
      <w:pPr>
        <w:pStyle w:val="StandardWeb"/>
      </w:pPr>
      <w:r>
        <w:t xml:space="preserve">Wie nun vor zeiten die Lehr deß Evangelii mit gewalt durchtrang / unnd geschwinde / wie ein Blitz die Welt durchleuchtete / der gestalt / daß Christus allbereit zur zeit deß uralten Kirchenlehrers Irenaei den Völckern gegen Abend und Morgen wohnenden bekandt gewesen: Also nachdem man vor hundert Jahren hat angefangen die Grewel deß Bapstthumbs zu entdecken / und die zerschlagene Hertzen von ihrem Verdienst auff Christi Tode zu weisen / ist diese Lehr so mächtig durchgedrungen / daß sie von den Städten / von der Ritterschafft / von Fürsten / Königen und Keysern ist gebilliget und angenommen worden. </w:t>
      </w:r>
    </w:p>
    <w:p w14:paraId="0282D73A" w14:textId="77777777" w:rsidR="00585241" w:rsidRDefault="00585241" w:rsidP="00585241">
      <w:pPr>
        <w:pStyle w:val="StandardWeb"/>
      </w:pPr>
      <w:r>
        <w:t xml:space="preserve">Unter den Städten haben hierinne den ersten Ruhm Straßburg / Bremen / Nürnberg / Wormbs / Erfurt / Goßlar / Embden in Frießland / welche bald anfangs des Evangelion angenommen. Diesen sind bald darauff gefolget / Magdeburg / Hamburg / Lübeck / Braunschweig / Wißmar / Rostock / unnd fast alle Reichsstätte / wenig außgenommen. Item in Liesslandt / Riga / Derpt / Revel. Unnd in der Schweitz / Basel / Schaffhausen / Zürich / Bern / und andere / welche alle mit grossem frolocken die Lehr deß Evangelii auffgenommen / wie dann sonderlich von den Bernern Wolffgangus Capito schreibet: daß sie damals alle ihre Gefangene loß gelassen / und denen vor der zeit auß ihrem Lande verwiesenen / ein frey / sicher Geleit / wider zu kommen / gegeben / mit diesem schönen vorwenden: wann ein König zu ihnen kähme / würden sie ihme zu ehren etliche Gefangene / oder Ubelthäter loß lassen. Nun were jetzund zu ihnen kommen der König der Ehren </w:t>
      </w:r>
      <w:r>
        <w:rPr>
          <w:rStyle w:val="Fett"/>
          <w:rFonts w:eastAsiaTheme="majorEastAsia"/>
        </w:rPr>
        <w:t>Jesus Christus</w:t>
      </w:r>
      <w:r>
        <w:t xml:space="preserve">, der ihnen eine ewige Erlösung mitbracht. Derowegen wolten sie / wanns müglig were / daß alle Menschen solcher Frewde und Erlösung theilhafftig würden. </w:t>
      </w:r>
    </w:p>
    <w:p w14:paraId="70878D55" w14:textId="77777777" w:rsidR="00585241" w:rsidRDefault="00585241" w:rsidP="00585241">
      <w:pPr>
        <w:pStyle w:val="StandardWeb"/>
      </w:pPr>
      <w:r>
        <w:t xml:space="preserve">Unter der Ritterschafft haben ein [Text nicht lesbar – 3 Worte-] / der Edle Frantz von Sickingen / Ulrich von Hutten / und Sylvester von Schavenburg / welche sich deß vom Bapst ubel geplagten Lutheri mit gewalt angenommen / also daß / da Lutherus in Bann gethan / und gesinnet war / in Böhmen zu fliehen / gemelter von Schavenburg ihn zu sich kommen heissen / mit gewisser vertröstung / er solte bey ihm mit hundert Fränckischen Reutern verwahret seyn. </w:t>
      </w:r>
    </w:p>
    <w:p w14:paraId="1B45D7BD" w14:textId="77777777" w:rsidR="00585241" w:rsidRDefault="00585241" w:rsidP="00585241">
      <w:pPr>
        <w:pStyle w:val="StandardWeb"/>
      </w:pPr>
      <w:r>
        <w:t xml:space="preserve">Hieher gehören die Landtschaden von Steinach / die Helmstätter / Gemminger / unn Mentzinger / welche allbereit im Jahr tausent fünffhundert ein und zwantzig / unnd tausend fünffhundert zwey und zwantzig / das Evangelium pur und lauter / ein jeder in seinem Gebiet / haben predigen lassen / inmassen auch eben zur selbigen zeit Johann von Salhausen / in Böhmerlandt / gethan / welcher / als er deßwegen bey dem Ungarischen und Böhmischen Könige Ludovico verklaget worden / sich stattlich hat verantwortet. </w:t>
      </w:r>
    </w:p>
    <w:p w14:paraId="617240C1" w14:textId="77777777" w:rsidR="00585241" w:rsidRDefault="00585241" w:rsidP="00585241">
      <w:pPr>
        <w:pStyle w:val="StandardWeb"/>
      </w:pPr>
      <w:r>
        <w:t xml:space="preserve">Unter den Fürsten sind die drey löbliche Sächsische Churfürsten allen andern vorgegangen / Friederich der weise / Johan der auffrichtige / unnd Johan Friederich der standthafftige / welcher Exempel bald anfangs gefolget sind / Pfaltzgrav Ludwig / Hertzog zu Zweybrück / Marggrave Georg zu Brandeburg / Marggrav Albrecht / Hertzog in Preussen / Ernst / Hertzog zu Braunschweig unn Lüneburg / Frantz / Hertzog zu Lüneburg / Philips / Landgrave zu Hessen / Johann und Wolffgang / Fürsten zu Anhalt / Friederich der ander / Hertzog in Schlesien. Hierauff ist der Schall deß Evangelii immer weiter gegangen / unnd haben dem HErren Christo in ihren Landen die Thür auffgethan / Johannes / Hertzog zu Cleve / und Wilhelm / sein Nachfahr / (wiewohl sie umb allerhand ursachen willen / zu einer völligen Reformation in ihren Landen niemals haben gelangen können) Ulrich / Hertzog zu Würtemberg / wie auch sein Bruder / Grav Georg zu Würtemberg und Mompelgard / Barnimus und Philippus, beyde Hertzogen in Pommern / Joachim der ander / Churfürst zu Brandeburg / und sein Herr Bruder / Johannes der ernste / Heinrich / Hertzog in Sachsen / Churfürst Moritzen und Augusti Vatter / Herman / Ertzbischoff zu Cölln / Carl / Marggrave zu Baden / Julius, Hertzog zu Braunschweig / Gotthardus, Hertzog in Churlandt / Wilhelm / Printz zu Oranien / welchem die Niderländer derentwegen viel zu dancken haben. </w:t>
      </w:r>
    </w:p>
    <w:p w14:paraId="772B16CF" w14:textId="77777777" w:rsidR="00585241" w:rsidRDefault="00585241" w:rsidP="00585241">
      <w:pPr>
        <w:pStyle w:val="StandardWeb"/>
      </w:pPr>
      <w:r>
        <w:t xml:space="preserve">In der Chur Pfaltz hat Churfürst Friederich der ander / der Reformation einen Anfang gemacht / Churfürst Otto Heinrich hat sie fortgesetzt / Churfürst Friederich der dritte / hat sie löblich zu ende geführet / wiewol auch Churfürst Ludwig der friedfertige dem Evangelio nicht ubel gewogen gewesen / als welcher neben seinem Bruder / Hertzog Friederichen den acht Gezirckstätten in der obern Pfaltz / als Amberg / Newnmarckt / Kam / Napurg / Weiden / Newburg / Aurbach und Chemnat / das freye exercitium der Evangelischen Religion zugelassen. </w:t>
      </w:r>
    </w:p>
    <w:p w14:paraId="4B16F637" w14:textId="77777777" w:rsidR="00585241" w:rsidRDefault="00585241" w:rsidP="00585241">
      <w:pPr>
        <w:pStyle w:val="StandardWeb"/>
      </w:pPr>
      <w:r>
        <w:t xml:space="preserve">Und ist zumal denckwürdig / daß ein Reichsfürst / nemlich / der gottselige Fürst Georg zu Anhalt / die Evangelische Lehr so lieb gewonnen / daß er sie selber seinen Unterthanen geprediget / wie er dann auch Churfürst Augustum unnd seine Gemahlin zusammen gegeben / und die Hochzeitpredigt gethan: Darüber die Königin auß Dennemarck ihrer Tochter / der Hochzeiterin / mit Frewden glück gewünschet / mit vermelden / daß ihr keine grössere Ehre in dieser Welt hätte können widerfahren. </w:t>
      </w:r>
    </w:p>
    <w:p w14:paraId="4AF06EED" w14:textId="77777777" w:rsidR="00585241" w:rsidRDefault="00585241" w:rsidP="00585241">
      <w:pPr>
        <w:pStyle w:val="StandardWeb"/>
      </w:pPr>
      <w:r>
        <w:t xml:space="preserve">Unter den Königen ist Friederich König in Dennemarck der erste gewesen / welcher dem Bapstthumb abgesaget / unnd sich zu der reinen Lehr göttliches Worts bekandt hat. Diesem ist bald gefolget Gustavus ab Erxen König in Schweden / Maria Königin in Ungern / Keyser Carls Schwester / Margaretha Valesia Königin zu Navarra / Francisci, Königs in Franckreich Schwester / welche gleichsam eine Mutter gewesen ist der vertriebenen Christen in Franckreich / und bey ihrem Herrn Bruder offt das beste for sie geredt hatt. Renata Ludwigs deß zwölfften Königs in Franckreich Tochter / welche als sie Herculi, dem Hertzogen zu Ferrar vermählet worden / das Liecht deß Evangelions auch in das finstere Italiam gebracht / und da sie nachmals in ihrem Witwenstand widerumb in Franckreich kommen / und anno ein tausent fünffhundert unnd zwey und siebentzig das Blutbad zu Pariß / und anderwo vorgegangen / viel Hülfflosen Christen die hand gebotten / und unter andern den gottseligen Herrn Doctorem Danielem Tossanum mit Weib und Kind beherberget und beschützet hat. </w:t>
      </w:r>
    </w:p>
    <w:p w14:paraId="04DC56DD" w14:textId="77777777" w:rsidR="00585241" w:rsidRDefault="00585241" w:rsidP="00585241">
      <w:pPr>
        <w:pStyle w:val="StandardWeb"/>
      </w:pPr>
      <w:r>
        <w:t xml:space="preserve">Die Kirchen in Engelland hat der fromme König Eduardu mit grossem ernst und eyffer von den Bäpstischen Greweln gereiniget / wie dann nicht weniger nach der zeit seine Schwester / die Königin Elisabetha auch gethan. </w:t>
      </w:r>
    </w:p>
    <w:p w14:paraId="13FD0AD2" w14:textId="77777777" w:rsidR="00585241" w:rsidRDefault="00585241" w:rsidP="00585241">
      <w:pPr>
        <w:pStyle w:val="StandardWeb"/>
      </w:pPr>
      <w:r>
        <w:t xml:space="preserve">In Schottland hat der Königliche Statthalter Jacobus Hamiltonius zum allerersten zugelassen / daß ein jeder die Bibel in Englischer Sprache lesen / und seines gefallens beten möchte. Darauff die Christliche Religion / so sehr zugenommen / daß die Stände anno ein tausent fünffhundert ein und sechtzig ein allgemein Edict gemacht / man solte hinführo niemand wegen der Religion gefährden. </w:t>
      </w:r>
    </w:p>
    <w:p w14:paraId="6D94C60B" w14:textId="77777777" w:rsidR="00585241" w:rsidRDefault="00585241" w:rsidP="00585241">
      <w:pPr>
        <w:pStyle w:val="StandardWeb"/>
      </w:pPr>
      <w:r>
        <w:t xml:space="preserve">Beweißlich ist es auch / daß drey Römische Keyser nacheinander / nemlich Keyser Carl der fünffte / Ferdinandus und Maximilianus der ander / eben in dem Glauben und Trost gestorben sind / welchen Glauben und Trost Doctor Luther den Leuten auß den Biblischen Schrifften hat vorgeleget / daß nemlich Christo Todt unser Leben sey. </w:t>
      </w:r>
    </w:p>
    <w:p w14:paraId="7F7E9731" w14:textId="77777777" w:rsidR="00585241" w:rsidRDefault="00585241" w:rsidP="00585241">
      <w:pPr>
        <w:pStyle w:val="berschrift1"/>
      </w:pPr>
      <w:r>
        <w:t>IV.</w:t>
      </w:r>
    </w:p>
    <w:p w14:paraId="367B351A" w14:textId="77777777" w:rsidR="00585241" w:rsidRDefault="00585241" w:rsidP="00585241">
      <w:pPr>
        <w:pStyle w:val="StandardWeb"/>
      </w:pPr>
      <w:r>
        <w:t xml:space="preserve">Ferners / wie GOtt nach der Apostel zeiten einen vortrefflichen Lehrer nach dem andern erweckt hat: als da sind gewesen / Ignatius, Polycarpus, Justinus Martyr, Clemens Alexandrinus, Athenagoras, Origenes, Cyprianus, Tertullianus, Athanasius, Epiphanius, Hilarius, Basulius, Nazianzenus, Hieronymus, Augustinus, Ambrosius, Chrysostomus, durch welche er die von den Apostel angefangene Reformation vollführet hat: ebenmässiger weise hat Gott zu unserer Zeit neben und nach Luthero, Melanchthone, Zwinglio, Oecolampadio, viel herrliche Männer erwecket / welche die Grewel deß Bapstthumbs je länger je mehr geoffenbaret / unnd die Biblische Schrifften je länger je besser erkläret haben. </w:t>
      </w:r>
    </w:p>
    <w:p w14:paraId="2FB0FB7E" w14:textId="77777777" w:rsidR="00585241" w:rsidRDefault="00585241" w:rsidP="00585241">
      <w:pPr>
        <w:pStyle w:val="StandardWeb"/>
      </w:pPr>
      <w:r>
        <w:t xml:space="preserve">In Schweitz sind auffgetretten / nd haben so schrifftlich so mündlcih bey der Kirche das beste gethan / Henricus Bullinger, Rudolphus Gualtherus, Oswaldus Myconius, Conradus Pellicanus, Bertholdus Hallerus, Caspar Megander, Leo Judae Benedictus Aretius, Joannes Wolfius, Ludovicus Lavaterus, Josias Simlerus, Bibliander, Guilielmus Stuckius. </w:t>
      </w:r>
    </w:p>
    <w:p w14:paraId="33ACCA78" w14:textId="77777777" w:rsidR="00585241" w:rsidRDefault="00585241" w:rsidP="00585241">
      <w:pPr>
        <w:pStyle w:val="StandardWeb"/>
      </w:pPr>
      <w:r>
        <w:t xml:space="preserve">In Oberteutschland Ambrosius Blaurer, Joannes Zwick, Martinus Bucerus, Matthias Cellius, Wolffgangus Capito, Caspar Hedio, Andreas Osiander zu Schwäbischen Hall / Erhardus Schnepfius; und Martinus Frechtius zu Tübingen / Ambrosius Moibamus und Joannes Hessus zu Breßlaw / Conradus Somius zu Ulm / Wolffgangus Musculus zu Augspurg / Franciscus Lambertus, Andreas Hyperius, Joannes Pincier, Dionysius Melander in Hessen: Caspar Cruciger Vatter und Sohn / Georgius Maior, Joannes Bugenhagius, Paulus Eberus, Joannes Forsterus, Joannes Avenarius, Henricus Mollerus, Fridericus Widebramus, Christophorus Pezelius, zu Wittemberg. </w:t>
      </w:r>
    </w:p>
    <w:p w14:paraId="06E03231" w14:textId="77777777" w:rsidR="00585241" w:rsidRDefault="00585241" w:rsidP="00585241">
      <w:pPr>
        <w:pStyle w:val="StandardWeb"/>
      </w:pPr>
      <w:r>
        <w:t xml:space="preserve">In Liffland / Andreas Cnophius: in Preussen / Paulus Speratur, Joannes Polyander, Joannes Busmannus. In Nidersachsen / Urbanus Regius, Hermannus Bonnus, Albertus Hardenbergius: In Frießland Micronius, </w:t>
      </w:r>
      <w:hyperlink r:id="rId9" w:tooltip="autoren:s:scultetus:mensoalting" w:history="1">
        <w:r>
          <w:rPr>
            <w:rStyle w:val="Hyperlink"/>
            <w:rFonts w:eastAsiaTheme="majorEastAsia"/>
          </w:rPr>
          <w:t>MensoAlting</w:t>
        </w:r>
      </w:hyperlink>
      <w:r>
        <w:t xml:space="preserve">, und andere. </w:t>
      </w:r>
    </w:p>
    <w:p w14:paraId="61F2380C" w14:textId="77777777" w:rsidR="00585241" w:rsidRDefault="00585241" w:rsidP="00585241">
      <w:pPr>
        <w:pStyle w:val="StandardWeb"/>
      </w:pPr>
      <w:r>
        <w:t xml:space="preserve">In Franckreich haben mit lehren unnd schreiben dem Bapst einen grossen Abbruch gethan / Wilhelmus Farcellus, Petrus Viretus, Joannes Calvinus, Augustinus Marloraatus, Theodorus Beza, Antonius Sadeel, Philippus Mornaeus Plessaeus, und viel andere. </w:t>
      </w:r>
    </w:p>
    <w:p w14:paraId="245D11AF" w14:textId="77777777" w:rsidR="00585241" w:rsidRDefault="00585241" w:rsidP="00585241">
      <w:pPr>
        <w:pStyle w:val="StandardWeb"/>
      </w:pPr>
      <w:r>
        <w:t xml:space="preserve">Spanien hat uns gegeben die thewre Zeugen der Evangelischen Warheit / Franciscum Dryandrum, Diazium, Bruder Constantinum, Keyser Carls deß fünfften Beichtvatter: Antonium Corranum. </w:t>
      </w:r>
    </w:p>
    <w:p w14:paraId="217C1A94" w14:textId="77777777" w:rsidR="00585241" w:rsidRDefault="00585241" w:rsidP="00585241">
      <w:pPr>
        <w:pStyle w:val="StandardWeb"/>
      </w:pPr>
      <w:r>
        <w:t xml:space="preserve">Italien hat uns geschickt / Petrum Martyrem, Hieronymum Zanchium, Immanuelem Tremellium. </w:t>
      </w:r>
    </w:p>
    <w:p w14:paraId="3114557E" w14:textId="77777777" w:rsidR="00585241" w:rsidRDefault="00585241" w:rsidP="00585241">
      <w:pPr>
        <w:pStyle w:val="StandardWeb"/>
      </w:pPr>
      <w:r>
        <w:t xml:space="preserve">In Schottland hat viel guts außgerichtet / Joannes Cnoxus, Robertus Rollocus, Andreas Melvinus, Joannes Jonstonus. </w:t>
      </w:r>
    </w:p>
    <w:p w14:paraId="74207F50" w14:textId="77777777" w:rsidR="00585241" w:rsidRDefault="00585241" w:rsidP="00585241">
      <w:pPr>
        <w:pStyle w:val="StandardWeb"/>
      </w:pPr>
      <w:r>
        <w:t xml:space="preserve">In Engelland hat Gott unzehlich viel gelehrter Leute auffgestellet / welche die Evangelische Lehr wider den Römischen Antichrist gewaltig verthätiget haben / als da sind gewesen / Thomas Crammerus, Ertzbischoff zu Cantuarien, Hugo Latimerus, Joannes Hopperus, Nicolaus Ridlaeus, Joannes Rogerius, Hugo Filpottus, Joannes Ivellus, Wilhelmus Wittakerus, Joannes Ramoldus, Wilhelmus Fulco, Wilhelmus Perkinsus. </w:t>
      </w:r>
    </w:p>
    <w:p w14:paraId="1DC11747" w14:textId="77777777" w:rsidR="00585241" w:rsidRDefault="00585241" w:rsidP="00585241">
      <w:pPr>
        <w:pStyle w:val="StandardWeb"/>
      </w:pPr>
      <w:r>
        <w:t xml:space="preserve">Im Königreich Dennenmarck haben mit grossem Nutz gelehret / Palladius, Hemmingius, Macabaeus. </w:t>
      </w:r>
    </w:p>
    <w:p w14:paraId="13A6B1F9" w14:textId="77777777" w:rsidR="00585241" w:rsidRDefault="00585241" w:rsidP="00585241">
      <w:pPr>
        <w:pStyle w:val="StandardWeb"/>
      </w:pPr>
      <w:r>
        <w:t xml:space="preserve">Im Ungern Michael Starinus, welcher viel particular Kirchen daselbst reformirt / Kirchendiener ordinirt / unnd mit seiner Hand ihnen vorgeschrieben / wie sie fruchtbarliche Predigten thun / und die Sacramenta außspenden solten: Stephanns Szegedinus, Paulus Thuritus, Caspar Caroli, Petrus Melius, Valentinus Hellopeus, Matthaeus Scavicaeus, Thomas Fabricius Tholoneuisis, und andere mehr. </w:t>
      </w:r>
    </w:p>
    <w:p w14:paraId="7D065341" w14:textId="77777777" w:rsidR="00585241" w:rsidRDefault="00585241" w:rsidP="00585241">
      <w:pPr>
        <w:pStyle w:val="StandardWeb"/>
      </w:pPr>
      <w:r>
        <w:t xml:space="preserve">Die Polnische Kirchen rühmen noch heut zu tag den Wolgebornen Herrn Johann von Laßkow / die Graven von Gorkaw / und die Herrn Osolinios, welche der Evangelischen Lehr grossen vorschub gethan: Deßgleichen die Theologos, Erasmum Gliziierum, Georgium Israel, Joannem Laurentium, Balthasarem Euchnerum, Joannem Turnovium, und andere. </w:t>
      </w:r>
    </w:p>
    <w:p w14:paraId="76B4CE7C" w14:textId="77777777" w:rsidR="00585241" w:rsidRDefault="00585241" w:rsidP="00585241">
      <w:pPr>
        <w:pStyle w:val="berschrift1"/>
      </w:pPr>
      <w:r>
        <w:t>V.</w:t>
      </w:r>
    </w:p>
    <w:p w14:paraId="11625E37" w14:textId="77777777" w:rsidR="00585241" w:rsidRDefault="00585241" w:rsidP="00585241">
      <w:pPr>
        <w:pStyle w:val="StandardWeb"/>
      </w:pPr>
      <w:r>
        <w:t xml:space="preserve">Weiter / gleich wie vor zeiten Gott der HERR das Evangelium durch gantz widrige Mittel fortpflantzete / nemlich durch die Zerstörung der Evangelischen Kirche zu Jerusalem / und der Jünger Christi zerstrewung in unterschiedene örter der Welt: eben also hat er zu unsern zeiten auch gethan. Anno ein tausent / fünffhundert zwey und zwantzig hat der Edle Frantz von Sickingen zu Landstall hinter Keyserslautern viel herrlicher Leute zu sich beruffen / mit welchen er eine hohe Schule hätte zieren können. Dann es lebte auff eine zeit bey ihm Johannes Oecolampadius, Martinus Bucerus, Joannes Schwebelius, Caspar Aquila. Wie nun der von Sickingen bald darauff belagert wurde / stellte er es den Theologis frey / wohin ein jeder ziehen / unnd sich in Sicherheit begeben wolte. Durch diese Gelegenheit kompt Joannes Schwebelius zu Pfaltzgrav Ludwigen / Hertzogen zu Zweybrück / unnd legt da den ersten Stein zum Baw der Evangelischen Reformation. Martinus Bucerus kompt gen Straßburg / wie viel guts er da geschafft / ist in gantz Teutschland bekandt. Joannes Oecolampadius zeucht gen Basel / da wird er gebetten / er wolle doch lesen und predigen. Er thuts / unnd treibet die Sache in wenig Jahren dahin / daß die gantze Stadt reformirt wird. Caspar Aquila zeucht in Thüringen / und hilfft allda den Baw der Christlichen Kirchen gewaltig befördern. </w:t>
      </w:r>
    </w:p>
    <w:p w14:paraId="05C51E81" w14:textId="77777777" w:rsidR="00585241" w:rsidRDefault="00585241" w:rsidP="00585241">
      <w:pPr>
        <w:pStyle w:val="StandardWeb"/>
      </w:pPr>
      <w:r>
        <w:t xml:space="preserve">Fast umb dieselbe Zeit war zu Treptow in Pommern ein fein Collegium etlicher gelehrter Leute / dessen Rector war Joannes Bugenhagus. Nun trägt sichs zu / daß Doctor Luthers Büchlein / von der Babylonischen Gefängnuß / von Leptzig auß dahin geschickt / unnd dem Bugenhagio zu lesen gegeben wird / welcher / als er ein wenig hienein gekucket / Ihr Brüder / sagt er / von der Welt an ist kein grösser Ketzer gewest / als Luther. Als er aber uber etliche Tage des Buch besser durchsehen / ist er gar anders Sinnes worden / unn hat sich gegen seine Brüder vernehmen lassen / die gantze Welt sey in groben Irrthumben ersoffen / welches er ihnen so klar vor die Augen gemahlet / daß sie es mit ihm haben gestehen und bekennen müssen / wie solches der Pommerische Bischoff zu Camin erfahren / verfolgte er sie also bald. Sie reissen auß / Bugenhagius kompt gen Wittemberg / wird allda Pfarrherr / reformirt darauff die Kirchen zu Hamburg / zu Lübeck / und im gantzen Königreich Dennemarck. Andreas Cnophius zeucht in Liffland gen Riga / bringt dieselbige Stadt zur Erkandtnuß der Evangelischen Warheit / dahin kommen die von Derpt und Revel / und zünden / also zu reden / ihr Liecht bey den Rigern an. Die andern / so von Treptow geflohen / begeben sich hin und wider in die Pommerische Stätte / und bringen in wenig Jahren die Sache dahin / daß die Hertzoge in Pommern eben in der Stadt Treptow einen Landtag halten / und mit der Stände Willen das gantze Bapstthumb abschaffen. </w:t>
      </w:r>
    </w:p>
    <w:p w14:paraId="762FE904" w14:textId="77777777" w:rsidR="00585241" w:rsidRDefault="00585241" w:rsidP="00585241">
      <w:pPr>
        <w:pStyle w:val="StandardWeb"/>
      </w:pPr>
      <w:r>
        <w:t xml:space="preserve">Zu Meaus in Franckreich nahm sich der Bischoff Bricometus deß Evangelii mit ernst an / und beruffte viel gelehrter Leute / welche offentlich daß Evangelium allda predigten / unter welchen auch der berühmte Mann war Jacobus Faber Stapulensis. Weil sich aber gemelter Bischoff bald darnach schrecken ließ und abfiel / mußten die Prediger / welche er beruffen / sich alle auß dem Staube machen. Da kommen etliche ins Königreich Navarra / etliche gen Pariß / und predigen allda heimlich / etliche gen Metz / und machen allda einen Anfang der schönen Kirchen / die noch heutiges tages allda grünet unnd blühet / etliche ziehen in andere örter deß Königreichs / und machen allda Christum und sein Evangelium bekandt. Ist das nicht ein weiser Gott / welcher alsdann seiner Kirchen am besten auff hilfft / wann wir meynten / er habe sie am meisten verlassen? </w:t>
      </w:r>
    </w:p>
    <w:p w14:paraId="270B3A76" w14:textId="77777777" w:rsidR="00585241" w:rsidRDefault="00585241" w:rsidP="00585241">
      <w:pPr>
        <w:pStyle w:val="StandardWeb"/>
      </w:pPr>
      <w:r>
        <w:t xml:space="preserve">In Italien ist dergleichen geschehen / von Neapolis / von Luca, von Pilis, von Locarno wurden viel guter Leute der Evangelischen Bekandtnuß halben verfolget und vertrieben. Gott wendete es aber alles dahin / daß durch die Vertriebene in andern örtern seine Italiänische Kirchen aufferbawet wurden / wie dann geschehen zu Genff / zu Zürch / zu London in Engelland / und an andern orten mehr. </w:t>
      </w:r>
    </w:p>
    <w:p w14:paraId="74CE8C04" w14:textId="77777777" w:rsidR="00585241" w:rsidRDefault="00585241" w:rsidP="00585241">
      <w:pPr>
        <w:pStyle w:val="StandardWeb"/>
      </w:pPr>
      <w:r>
        <w:t xml:space="preserve">Nach dem Schmalkaldischen Kriege wurden die Brüder auß Böhmen unnd Mähren verjagt / sie kamen in Polen / König Sigismundus wollte ihrer nicht / Hertzog Albrecht in Preussen nahm sich ihrer an / doch kamen etliche zurück in Polen / und hatten ihren unterschleiff bey vornehmen Polnischen Herrn. Was geschicht? Innerhalb acht Jahren richten sie so viel auß / daß Petrus Paulus Vergerius (etwa gewesener Bischoff zu Justinopel, und Bäpstlicher Legat in Teutschlandt / welcher / als er der unserigen Bücher hat widerlegen wöllen / selbst ist bekehrt worden) bekent / er hätte / anno ein tausent fünffhundertsechs unnd fünfftzig / viertzig von den Brüdern wolerbawte Kirchen in Polen gefunden / welches die jenigen nimmermehr gedacht hätten / daß es geschehen solte / welche die Brüder so unbarmhertziger weise verstossen hatten. </w:t>
      </w:r>
    </w:p>
    <w:p w14:paraId="32DE7CC6" w14:textId="77777777" w:rsidR="00585241" w:rsidRDefault="00585241" w:rsidP="00585241">
      <w:pPr>
        <w:pStyle w:val="StandardWeb"/>
      </w:pPr>
      <w:r>
        <w:t xml:space="preserve">Die Niderländische Verfolgung gab der Chur Pfaltz allerhand Lehrer und Prediger / als dieselbige durch Churfürst Friederichen den dritten reformirt wurde. Deßgleichen als die Prediger in der Churfürstlichen Pfaltz / nach seligem Absterben hochgedachtes Churfürsten / hin und wider zerstrewet worden / haben sie in vielen orten die wahre Religion helffen fortpflantzen. </w:t>
      </w:r>
    </w:p>
    <w:p w14:paraId="1C659392" w14:textId="77777777" w:rsidR="00585241" w:rsidRDefault="00585241" w:rsidP="00585241">
      <w:pPr>
        <w:pStyle w:val="StandardWeb"/>
      </w:pPr>
      <w:r>
        <w:t xml:space="preserve">Das hochlöbliche Hertzogthumb Würtemberg ist daher zur Erkantnuß deß Evangelions kommen / daß Hertzog Ulrich von Land und Leuten vertrieben worden. Dann als er sich heimlich bey Landgraff Philips zu Hessen auffgehalten / unnd allda die reine Lehrer hat hören predigen / auch dem Marpurgischen Gespräch beygewohnet / hat er einen Schmack der wahren Religion eingenommen / welche er auch nach der zeit / als er widerumb in sein Herzogthumb eingesetzt / seinen lieben Unterthanen hat lassen vortragen. </w:t>
      </w:r>
    </w:p>
    <w:p w14:paraId="7FDB0121" w14:textId="77777777" w:rsidR="00585241" w:rsidRDefault="00585241" w:rsidP="00585241">
      <w:pPr>
        <w:pStyle w:val="StandardWeb"/>
      </w:pPr>
      <w:r>
        <w:t xml:space="preserve">Sonst hat Gott der HERR auch andere wunderbare Mittel gebraucht / sein heiliges Wort hin unnd wider außzubreiten. </w:t>
      </w:r>
    </w:p>
    <w:p w14:paraId="0FC75EEE" w14:textId="77777777" w:rsidR="00585241" w:rsidRDefault="00585241" w:rsidP="00585241">
      <w:pPr>
        <w:pStyle w:val="StandardWeb"/>
      </w:pPr>
      <w:r>
        <w:t xml:space="preserve">Die Hungern müssen bekennen / als das Teutsche Kriegsvolck vom Könige Ferdinando hinein geführet / unter welchem viel Lutherische gewesen / daß daher ihnen deß Bapsts grewliche Abgötterey ist bekandt gemacht worden. </w:t>
      </w:r>
    </w:p>
    <w:p w14:paraId="6E918163" w14:textId="77777777" w:rsidR="00585241" w:rsidRDefault="00585241" w:rsidP="00585241">
      <w:pPr>
        <w:pStyle w:val="StandardWeb"/>
      </w:pPr>
      <w:r>
        <w:t xml:space="preserve">Deßgleichen ist geschehen in Italia, als Keyser Carls Heer wider den Bapst gekrieget / unn zu Venedig in den Mißverstand zwischen dem Bapst und Venedigern erwachsen. </w:t>
      </w:r>
    </w:p>
    <w:p w14:paraId="5F1DA441" w14:textId="77777777" w:rsidR="00585241" w:rsidRDefault="00585241" w:rsidP="00585241">
      <w:pPr>
        <w:pStyle w:val="StandardWeb"/>
      </w:pPr>
      <w:r>
        <w:t xml:space="preserve">Es haben auch die geistreiche Gesänge / welche von den Evangelischen Lehrern gemacht / und von den armen Schulern vor den Thüren gesungen worden / unzehlich viel Menschen zu der Erkandtnuß der Warheit befordert / in Teutschland / in Niderland / in Franckreich / sonderlich aber in Ungerland / da man sich wegen mangel der Buchtruckerey dieses mittels sehr gebraucht / und den jungen Knaben Lehr und geistreiche Gesänge vorgeschrieben / welche sie nicht allein vor den Häusern / sondern auch in Gastereyen gesungen haben. </w:t>
      </w:r>
    </w:p>
    <w:p w14:paraId="0F334408" w14:textId="77777777" w:rsidR="00585241" w:rsidRDefault="00585241" w:rsidP="00585241">
      <w:pPr>
        <w:pStyle w:val="StandardWeb"/>
      </w:pPr>
      <w:r>
        <w:t xml:space="preserve">Nicht weniger haben auch hierzu gedienet / die hin unnd wider auffgerichte particular Schulen / item die von den Evangelischen mit den Papisten gehaltene disputationes, wie dann solche disputationes sind gehalten worden zu Leiptzig anno ein tausent fünff hundert und neunzehen: zu Zürich und Breßlaw im Jahr ein tausent fünffhundert drey unn zwantzig: zu Basel im Jahr tausent fünff hundert vier und zwantzig: zu Nürnberg anno tausent fünffhundert fünff und zwantzig: zu Baden in der Schweitz im Jahr tausent fünff hundert sechs und zwantzig: zu Bern im Jahr tausent fünff hundert acht unn zwantzig: zu London im Jahr tausent fünff hundert neun und viertzig / etc. </w:t>
      </w:r>
    </w:p>
    <w:p w14:paraId="3CC5A865" w14:textId="77777777" w:rsidR="00585241" w:rsidRDefault="00585241" w:rsidP="00585241">
      <w:pPr>
        <w:pStyle w:val="StandardWeb"/>
      </w:pPr>
      <w:r>
        <w:t xml:space="preserve">Gleich wie man aber in der ersten Kirchen den Christglaubigen hefftig hat zu gesetzt / einmal mit scharpffen Mandaten / bald mit harten Straffen / dann mit offentlicher Kriegsgewalt: also hat man die verschienene hundert Jahr uber / hin und wider schaarpffe Mandata wider die wahre Religion / und deren Bekenner angeschlagen / und wann dieselbige nichts mehr verfangen / unzehlich viel Menschen gesenget / gebrännet / erträncket / enthaauptet / unnd sonst hingerichtet. Endlich hat man gantze Heer außgeführet / in Teutschland / in Franckreich / in Niderland / die wahre Religion dadurch zu dämpffen. </w:t>
      </w:r>
    </w:p>
    <w:p w14:paraId="05D9FB18" w14:textId="77777777" w:rsidR="00585241" w:rsidRDefault="00585241" w:rsidP="00585241">
      <w:pPr>
        <w:pStyle w:val="berschrift1"/>
      </w:pPr>
      <w:r>
        <w:t>VI.</w:t>
      </w:r>
    </w:p>
    <w:p w14:paraId="16827760" w14:textId="77777777" w:rsidR="00585241" w:rsidRDefault="00585241" w:rsidP="00585241">
      <w:pPr>
        <w:pStyle w:val="StandardWeb"/>
      </w:pPr>
      <w:r>
        <w:t xml:space="preserve">Gleich wie auch vor zeiten die Heydnische Keyser der Christen Glaubensbekandtnusse und Apologias, gleichsam wider ihren willen / haben müssen hören verlesen / inmassen solche der Christen Glaubensbekandtnusse unnd Vertheidigungen / so den Römischen Keysern uberreicht worden / noch vorhanden / bey Justino Martyre, Athenagora, Tertulliano, unn andern: Also haben zu unserer zeit Keyser unn Könige dannoch müssen wissen / was die Evangelische Warheit were / unangesehen sie der selbigen nicht in allem beypflichten wöllen. Keyser Carl der fünffte hat zu Augspurg die von derselben Stadt genandte Confession hören verlesen: König Ferdinando ist die Glaubensbekandtnuß / der Brüder in Böhmen und Mähren uberreicht und vorgelesen worden. Franciscus der erste / König in Franckreich hat angehöret / was die fromme Christen zu Merindiol vor eine herrliche Bekantnuß gethan. So hat Theodorus Beza in colloquio Possiaceno vor dem Könige / Königin / und gleichsam vor den Ohren deß gantzen Franckreichs / dermassen unsere Glaubensarticul außgeführet / daß der Cardinal von Lothringen sich verlauten lassen: er wolte daß / entweder Beza stumm / oder sie alle miteinander taub gewesen weren. </w:t>
      </w:r>
    </w:p>
    <w:p w14:paraId="262A656F" w14:textId="77777777" w:rsidR="00585241" w:rsidRDefault="00585241" w:rsidP="00585241">
      <w:pPr>
        <w:pStyle w:val="berschrift1"/>
      </w:pPr>
      <w:r>
        <w:t>VII.</w:t>
      </w:r>
    </w:p>
    <w:p w14:paraId="438218B5" w14:textId="77777777" w:rsidR="00585241" w:rsidRDefault="00585241" w:rsidP="00585241">
      <w:pPr>
        <w:pStyle w:val="StandardWeb"/>
      </w:pPr>
      <w:r>
        <w:t xml:space="preserve">Ferners / wie in der ersten Kirchen unzehlich viel Christen gefunden / welche Hauß und Hoff / Haab und Gut / Leib und Leben / bey der Bekandtnuß deß Evangelions auffgesetzet / inmassen darvon bey Eusebio, Sozomeno, Theodoreto, unnd andern zu lesen: ebenmässiger weise hat uns die verschienene hundert Jahr uber / GOTT der HERR unzehlich viel Exempel solcher Christlicher Standhafftigkeit vor die Augen gestellet / an Männern und Weibern / an Reichen und Armen / an hohes und nidriges Standes Personen. Die Zeit leidet es nicht / daß wir uns allzu weit außlassen / doch kan ich nicht geschweigen / daß ind en dreyen Churhäussern Teutsches Landes / Brandeburg / Sachsen / Pfaltz / solche thewre Helden entstanden / von welchen man wol sagen kan / was der Apostel von Mose schreibet: Daß sie die Schmach Christi vor grösser Reichthumb geachtet / dan alle Schätze Egypti. </w:t>
      </w:r>
    </w:p>
    <w:p w14:paraId="70FAB93C" w14:textId="77777777" w:rsidR="00585241" w:rsidRDefault="00585241" w:rsidP="00585241">
      <w:pPr>
        <w:pStyle w:val="StandardWeb"/>
      </w:pPr>
      <w:r>
        <w:t xml:space="preserve">Marggrav Georg zu Brandeburg / als er noch König Ludwigs in Böhmen Großhoffmeister gewesen / hat sich der / bey dem gelten Könige / verklagten Christen in Schlesien / in Böhmen / in Ungern / mächtig angenommen / und dieselbige / wo er gekont unnd gemocht / vertheidiget. Als aber hernachmals auff dem Reichstag zu Augspurg Keyser Carl ein scharpff Edict ließ außgehen / darinnen männiglich befohlen wurde / bey vermeidung höchster Straffe / der Evangelischen Religion oberzustehen / hat sich der Herr Marggrav rund vor Keyserlicher Maiestät verlauten lassen: er wolte ehe also bald niederknihen / und ihm den Kopff lassen abhawen / als von der einmal erkandten Warheit abweichen. Darauff Keyserliche Maiestät sol gesagt haben: Nicht Kopff abhawen nicht Kopff abhawen. </w:t>
      </w:r>
    </w:p>
    <w:p w14:paraId="5DA118B3" w14:textId="77777777" w:rsidR="00585241" w:rsidRDefault="00585241" w:rsidP="00585241">
      <w:pPr>
        <w:pStyle w:val="StandardWeb"/>
      </w:pPr>
      <w:r>
        <w:t xml:space="preserve">Hertzog Heinrich in Sachsen / Churfrüst Moritz unnd Augusti Herr Vatter / hat auch sehen lassen / wie tieff die Liebe deß Evangelions bey ihm eingewurtzelt were. Dann als sein Bruder Hertzog Georg zu Sachsen (der ein hefftiger Papist war) kurtz vor seinem Ablegen Gesandte zu ihm schickte / mit vermeldung / wann er von der Evangelischen Religion wolte abstehen / so solte er seine Land unnd Leute erben / wo nicht / wolte er Landt und Leute dem Könige Ferdinando schencken/ hat sich gemelter Hertzog Heinrich rund verlauten lassen: er sehe wol / es gienge ihm wie dem HERRN Christo / er würde jetzund auff den hohen Berg geführet / ob er ihm die Reichthumb dieser Welt mehr wolte lieben lassen / als die Ehre Gottes. Das solte aber fern von ihm seyn / die Gesandten solten nur immer hinziehen / unnd seinem Herrn Bruder anzeigen: Er wolte lieber bey dem HErren Christo arm / als bey dem Bapstthumb reich seyn. Gott belohnet ihm diese That bald / dann ehe die Gesandten heim kamen / starb Hertzog Georg / und kondte seinen Willen nicht vollziehen / und muste Hertzog Heinrichen wider seinen Willen zum Erben haben. </w:t>
      </w:r>
    </w:p>
    <w:p w14:paraId="083D6612" w14:textId="77777777" w:rsidR="00585241" w:rsidRDefault="00585241" w:rsidP="00585241">
      <w:pPr>
        <w:pStyle w:val="StandardWeb"/>
      </w:pPr>
      <w:r>
        <w:t xml:space="preserve">Was sol ich aber reden von dem löblichen Churfürsten Johann Friederichen? von welchem Keyser Ferdinandus selbst zu Churfürstlichen Sächsischen Leib medico, Doctori Naevio, gesagt: Churfürst Johann Friederich were ein tapfferer Held gewesen / wann seine Soldaten so tapffer gekämpffet hätten / als der Churfürst selbst / er were nie gefangen worden: so were er / Ferdinandus, bey Keyser Carl gestanden / und hätte gesehen / wie frewdig der Churfürst vor Keyserliche Maiestät kommen / nicht als ein Gefangener / sondern als einer der zum Tantze gienge. Und zwar er hats darnach in seinem Gefängnuß bewiesen / was vor ein Heidenmuht in ihme gewesen sey. Dann als Keyser Carl fast alle Stände deß Reichs auff dem Reichstage zu Augspurg dahin vermocht / daß sie auß Forcht verwilliget / sich allem dem zu unterwerffen / was das künfftige Concilium würde schliessen / und Keyserliche Maiestät dem gefangenen Churfürsten dergleichen zu verwilligen zugemuhtet / hat er unterthänigst darfür gebeten / mit vermelden: er wölle ihrer Keyserlichen Maiestät in allen andern dingen willig gehorsamen / allein in diesen Gewissenssachen bete er / seiner gnedigst zu verschonen. Das that der gefangene Churfürst / da die andern Stände / welche noch frey waren / auß lauter Forcht einwilligten / dem Schluß deß künfftigen Concilii zu gehorsamen / unangesehen sie noch nicht wusten / was das Concilium schliessen würde. Darumb der fromme Mann / Philippus Melanchthon, sehr wol von dem frommen Churfürsten geschrieben hat: </w:t>
      </w:r>
    </w:p>
    <w:p w14:paraId="36816841" w14:textId="77777777" w:rsidR="00585241" w:rsidRDefault="00585241" w:rsidP="00585241">
      <w:pPr>
        <w:pStyle w:val="StandardWeb"/>
      </w:pPr>
      <w:r>
        <w:t>Marjoremq; tulit fidei constantia laudem:</w:t>
      </w:r>
      <w:r>
        <w:br/>
        <w:t xml:space="preserve">Quam ti essisser bella cruenta domi. </w:t>
      </w:r>
    </w:p>
    <w:p w14:paraId="1D89436E" w14:textId="77777777" w:rsidR="00585241" w:rsidRDefault="00585241" w:rsidP="00585241">
      <w:pPr>
        <w:pStyle w:val="StandardWeb"/>
      </w:pPr>
      <w:r>
        <w:t xml:space="preserve">Das ist: </w:t>
      </w:r>
    </w:p>
    <w:p w14:paraId="35ECA72E" w14:textId="77777777" w:rsidR="00585241" w:rsidRDefault="00585241" w:rsidP="00585241">
      <w:pPr>
        <w:pStyle w:val="StandardWeb"/>
      </w:pPr>
      <w:r>
        <w:t>Johann Friedrich der edle Held /</w:t>
      </w:r>
      <w:r>
        <w:br/>
        <w:t xml:space="preserve">Hat mehr genutzt der gantzen Welt / </w:t>
      </w:r>
      <w:r>
        <w:br/>
        <w:t>Da er sein Gott frey rund bekandt /</w:t>
      </w:r>
      <w:r>
        <w:br/>
        <w:t xml:space="preserve">Als wann er gwönn viel Leut und Land. </w:t>
      </w:r>
    </w:p>
    <w:p w14:paraId="52D66FD8" w14:textId="77777777" w:rsidR="00585241" w:rsidRDefault="00585241" w:rsidP="00585241">
      <w:pPr>
        <w:pStyle w:val="StandardWeb"/>
      </w:pPr>
      <w:r>
        <w:t xml:space="preserve">Die Pfaltz rühmet noch bilich die zween standthafftige Bekenner der Warheit / Otto Heinrichen / und Friederichen den dritten dieses Namens / beyde Churfürsten. </w:t>
      </w:r>
    </w:p>
    <w:p w14:paraId="078D8D09" w14:textId="77777777" w:rsidR="00585241" w:rsidRDefault="00585241" w:rsidP="00585241">
      <w:pPr>
        <w:pStyle w:val="StandardWeb"/>
      </w:pPr>
      <w:r>
        <w:t xml:space="preserve">Otto Heinrich verlohr lieber das Fürstenthumb Newburg / als daß er dem Keyser und Bapst zugefallen / von der reinen Lehr absetzen wolte. GOtt segnete ihn auch / und gab ihm nicht allein gemeltes Fürstenthumb wider / sondern erhub ihn auch zu der Churfürstlichen Dignität / nach Churfürst Friederichs deß andern Absterben. </w:t>
      </w:r>
    </w:p>
    <w:p w14:paraId="5C684465" w14:textId="77777777" w:rsidR="00585241" w:rsidRDefault="00585241" w:rsidP="00585241">
      <w:pPr>
        <w:pStyle w:val="StandardWeb"/>
      </w:pPr>
      <w:r>
        <w:t xml:space="preserve">Pfaltzgrav Friederich der dritte Churfürst / genannt der gottselige / welch einen Kampff hat er außgestanden / da er sich bald wider seinen Bruder / bald wider seine eygene Kinder / bald wider seine Verwandte / unnd endlich auff dem Reichstage zu Augspurg wider Keyser und Churfürsten hat müssen wehren. Dann ob wol Keys. Maiestät den Chur unnd Fürsten der Augspurgischen Confession / so Churfürst Friederichen auß dem Religionsfrieden zu schliessen begeret / geantwortet: Sollen wir euch antworten / wie Christus zu Salome saget: Nescitis quid peratis: Wisset ihr nicht / daß er ein Fürst deß Reichs it: wöllet ihr euch selbst trennen? So haben doch ihre Maiestät Herrn Pfaltzgraven Churfürsten mit ernst aufferlegt und befohlen / weil seine Religion der Augspurgischen Confession nicht gemäß / sondern mit dem Calvinismo befleckt seyn solle / daß er dieselbige ändern unnd abschaffen solte. Darauff sich der fromme Churfürst in der Person gegen Keyserlicher Maiestät rund erkläret: in Gewissens unnd Glaubenssachen erkennte er mehr nicht als einen HErren / der ein König aller Könige / und ein HErr aller Herren were. Es sey nicht umb eine Kappen voller Fleisch zu thun / sondern es treffe die Seele / unnd derselben Seligkeit an / die habe er von seinem HERREN und Heyland Christo in Befelch / sey auch schuldig unnd urbietig ihm dieselbige zu verwahren. Hat sich darauff gegen männiglichen erbotten / seinen Catechismum in der Person zu vertheidigen. Darauff Hertzog Augustus / Churfürst zu Sachsen / hochgemelten Churfürsten Fridericum III. mit flacher Hand und sehr beweglichen Worten auff die Achsel freund unnd brüderlich geschlagen / und gesprochen: Fritz / du bist frömmer / dann wir alle miteinander. </w:t>
      </w:r>
    </w:p>
    <w:p w14:paraId="2714C463" w14:textId="77777777" w:rsidR="00585241" w:rsidRDefault="00585241" w:rsidP="00585241">
      <w:pPr>
        <w:pStyle w:val="StandardWeb"/>
      </w:pPr>
      <w:r>
        <w:t xml:space="preserve">Das mag ein Fürstlicher frewdiger Bekenner seyn der Evangelischen Warheit. Gleich wie Jovianus nicht wolte Keyser sein / es bekennte sich dann das Kriegsvolck so ihn zum Keyser auffgeworffen / zum Christlichen Glauben: also wolte dieser fromme Fürst lieber deß Churfürstenthumbs / als der Evangelischen Warheit verlustigt seyn / wann je eins oder das ander hätte geschehen sollen. </w:t>
      </w:r>
    </w:p>
    <w:p w14:paraId="62BEE0CE" w14:textId="77777777" w:rsidR="00585241" w:rsidRDefault="00585241" w:rsidP="00585241">
      <w:pPr>
        <w:pStyle w:val="StandardWeb"/>
      </w:pPr>
      <w:r>
        <w:t xml:space="preserve">In Italien haben zweene Neapolitanische Herrn / Galeatius Caracciolus, Marggrav zu Vico, Bapsts Pauli deß vierdten Schwester-Sohn / und Joannes Bernhardinus Bonifacius, Marggrav zu Oria, dermassen uber der wahren Religion geeyffert / daß sie / hindan gesetzt aller weltlichen Ehr und Herrligkeit / beyde ihr Vatterland verlassen / unnd willig das Elend gebawet / in welchem sie auch / mit ewigem Ruhm ihres Namens / gestorben sind. </w:t>
      </w:r>
    </w:p>
    <w:p w14:paraId="4FC32CAE" w14:textId="77777777" w:rsidR="00585241" w:rsidRDefault="00585241" w:rsidP="00585241">
      <w:pPr>
        <w:pStyle w:val="StandardWeb"/>
      </w:pPr>
      <w:r>
        <w:t xml:space="preserve">Allhie solten wir nun erzehlen / wie viel frommer Leute / in Spanien / in Italien / in Schottland / in Teutschland / wegen der Evangelischen Lehr / theils heimlich / theils offentlich sind hingerichtet worden. Aber darvon findet man außfürhliche berichte in den Martyrbüchern. Das kan ich aber nicht unvermeldet lassen / daß nur in den Niderlanden / noch bey lebzeiten Keyser Carls deß fünfften / fünfftzig tausent Menschen sind jämmerlich ermordet worden / und daß der Hertzog von Alba sich gerühmet / er selbst hätte die sechs Jahr uber / als er die Niderlande beherschet / achtzehen tausent Menschen lassen umbbringen / unnd daß von anno ein tausent fünff hundert sechs unn siebentzig / biß zu dem zu Gend gemachten Vertrage / dreyssig tausent Menschen von dem Spanier sind getödtet worden. </w:t>
      </w:r>
    </w:p>
    <w:p w14:paraId="0D95F3FE" w14:textId="77777777" w:rsidR="00585241" w:rsidRDefault="00585241" w:rsidP="00585241">
      <w:pPr>
        <w:pStyle w:val="StandardWeb"/>
      </w:pPr>
      <w:r>
        <w:t xml:space="preserve">So hat man auch glaubwürdige nachrichtunge / daß in Franckreich von anno ein tausent fünffhundert vier unnd sechtzig / biß zum ein tausenden fünffhundertsten und sechs und achtzigsten Jahr das ist / innerhalb zwey und zwantzig Jahren / hundert unnd viertzig tausent Menschen mit ihrem Blut die Christliche Religion versiegelt haben / zu geschweigen aller deren / welche zuvor unter dem König Henrich dem andern / und Francisco dem ersten / gesenget und verbränt sind worden / welche so standhafftig zum Fewer gegangen / unnd biß zum Todte von der Warheit gezeuget haben / daß man im tausenten fünff hundersten und drey und dreyssigsten Jahr hat angefangen den frommen Märtyrern die Zungen außzuschneiden / damit sie mit dem Volck nicht reden köndten. </w:t>
      </w:r>
    </w:p>
    <w:p w14:paraId="4CBE1683" w14:textId="77777777" w:rsidR="00585241" w:rsidRDefault="00585241" w:rsidP="00585241">
      <w:pPr>
        <w:pStyle w:val="StandardWeb"/>
      </w:pPr>
      <w:r>
        <w:t xml:space="preserve">In Engelland sind viel herrlicher Leute / auch Bischoffe und Ertzbischoffe / unter der Regierung der Königin Mariae / zum Fewer geführt worden / welche den schmählichen Todt mit wunderbarer Mannheit deß Glaubens unnd Hertzens außgestanden. </w:t>
      </w:r>
    </w:p>
    <w:p w14:paraId="3372851E" w14:textId="77777777" w:rsidR="00585241" w:rsidRDefault="00585241" w:rsidP="00585241">
      <w:pPr>
        <w:pStyle w:val="StandardWeb"/>
      </w:pPr>
      <w:r>
        <w:t xml:space="preserve">Zu preysen were auch die grosse beständigkeit der zweyen Städte Roschell / in Franckreich / unn Magdeburg in Teutschland. Aber wir müssen fortschreiten / und eine newe Vergleichung der Apostolischen und Lutherischen Kirchen Reformation berühren. </w:t>
      </w:r>
    </w:p>
    <w:p w14:paraId="4B69AE75" w14:textId="77777777" w:rsidR="00585241" w:rsidRDefault="00585241" w:rsidP="00585241">
      <w:pPr>
        <w:pStyle w:val="berschrift1"/>
      </w:pPr>
      <w:r>
        <w:t>VIII.</w:t>
      </w:r>
    </w:p>
    <w:p w14:paraId="3056A130" w14:textId="77777777" w:rsidR="00585241" w:rsidRDefault="00585241" w:rsidP="00585241">
      <w:pPr>
        <w:pStyle w:val="StandardWeb"/>
      </w:pPr>
      <w:r>
        <w:t xml:space="preserve">Gleich wie vor zeiten Gott der HERR den bedrangten unnd verfolgten Christen wunderbarlich außhalff / unnd seine Kirche erst recht empor hub / wann man vermeinete / sie were gar nider geschlagen / der gestalt / daß Sulpitius Severus, von der zehenjährigen Verfolgung / so unter den Keysern / Diocletiano und Maximiano vorgegangen / schreiben darff: Nunquam maiore triumpho vicimus, quam eum decem annorum stragibus vinci non potuimsu. Das ist: Wir haben unsere Feinde niemals so ritterlich uberwunden / als da wir in der zehenjährigen Verfolgung nicht haben können uberwunden werden: eben also hat der getrewe Gott die verschienene hundert Jahr uber seine Kirche vielmals uber und wider aller Menschen Gedancken wunderberlicher weise auß der Hand ihrer Feinde errettet. </w:t>
      </w:r>
    </w:p>
    <w:p w14:paraId="06726A62" w14:textId="77777777" w:rsidR="00585241" w:rsidRDefault="00585241" w:rsidP="00585241">
      <w:pPr>
        <w:pStyle w:val="StandardWeb"/>
      </w:pPr>
      <w:r>
        <w:t xml:space="preserve">Als man zehlete ein tausent fünff hundert ein und zwantzig Jahr nach Christi Geburt / und Doctor Luther vor den keyser unnd gantzes Reich gestellet war / ward nach desselben verreisen ein scharpff Edict gemacht wider alle Evangelische / von welchem Bäpstlicher Legat unnd Cardinal / Hieronymus Aleander zu Marino Caracciolo sol gesagt haben: Eya lieber Caracciole, haben wir auff diesem Reichstage nichts besonders außgerichtet: so haben wir doch mit dem Keyserlichen Edict die Teutschen in einander gehetzt / daß sie / verhoffentlich / kürtzlich in ihrem eygenen Blut ertrincken werden? Aber was geschah? Bald nach dieser Zeit erhub sich ein groß Auffruhr in Spanien. Der Keyser muste hinein ziehen / die Evangelische bekamen lufft / das Keyserliche Edict ward darauff von den Reichsständen zu Nürnberg gemiltert / und ward also die Evangelische Warheit je länger je weiter fortgepflantzet. </w:t>
      </w:r>
    </w:p>
    <w:p w14:paraId="6E67F110" w14:textId="77777777" w:rsidR="00585241" w:rsidRDefault="00585241" w:rsidP="00585241">
      <w:pPr>
        <w:pStyle w:val="StandardWeb"/>
      </w:pPr>
      <w:r>
        <w:t xml:space="preserve">Anno ein tausent fünffhundert sechs und zwantzig / den 14. Januarij verglichen sich Keyser Carl der fünffte / unn Francisus der erste / König in Franckreich / dahin / daß sie die Lutherische Religion mit gesambter Hülff wolten außrotten. Aber der Bapst selbst that einen Querschlag drein / und machte dem Keyser in Italien so viel zu schaffen / daß derselbige in einer offentlichen Schrifft bekandte / der Bapst were die eintzige ursach / warumb er / Keyser Carl / den Lutheranern nicht besser gewehret hätte. </w:t>
      </w:r>
    </w:p>
    <w:p w14:paraId="2497ED3F" w14:textId="77777777" w:rsidR="00585241" w:rsidRDefault="00585241" w:rsidP="00585241">
      <w:pPr>
        <w:pStyle w:val="StandardWeb"/>
      </w:pPr>
      <w:r>
        <w:t xml:space="preserve">Als anno ein tausent fünffhundert unnd dreyssig auff dem Reichstage zu Augspurg Keyser Carl noch ein hefftigers Edict wider die Evangelische hieß außgehen / und jederman in grosser Forcht stund / zohe Gott der HErr den Türcken gleichsam mit den Haaren in Osterreich / daher der Keyser verursacht wurde / den Protestirenden Ständen Friede zuzusagen / damit sie ihme wider den Türcken Hülffe leysteten. </w:t>
      </w:r>
    </w:p>
    <w:p w14:paraId="73755C3B" w14:textId="77777777" w:rsidR="00585241" w:rsidRDefault="00585241" w:rsidP="00585241">
      <w:pPr>
        <w:pStyle w:val="StandardWeb"/>
      </w:pPr>
      <w:r>
        <w:t xml:space="preserve">Nach dem Schmalkaldischen Kriege / da der Keyser fast alles in seinen Händen hatte / und jedermann meynete / nun were es mit der Evangelischen Lehr auß in Teutschlandt / machte GOtt der HErr den mächtigen Keyser gantz irr / daß er nicht drang auff das allgemeine Concilium, welches Schluß und Determination die Reichsstände zu folgen allbereit verwilliget: daß er sich auch in einen unnötigen Krieg mit dem Bapst einließ / unnd ihme nicht getrawete auffs new wider die Teutschen zu kriegen / welche er kurtz zuvor vermeynete / daß er sie gar uberwunden hätte. </w:t>
      </w:r>
    </w:p>
    <w:p w14:paraId="7860352C" w14:textId="77777777" w:rsidR="00585241" w:rsidRDefault="00585241" w:rsidP="00585241">
      <w:pPr>
        <w:pStyle w:val="StandardWeb"/>
      </w:pPr>
      <w:r>
        <w:t xml:space="preserve">Im Schweitzerland ist es nicht viel anderst ergangen. Die Evangelische wurden etlich mal von den Bäpstlern geschlagen. Aber ihre Religion blieb ungeschlagen. </w:t>
      </w:r>
    </w:p>
    <w:p w14:paraId="1DE4CF00" w14:textId="77777777" w:rsidR="00585241" w:rsidRDefault="00585241" w:rsidP="00585241">
      <w:pPr>
        <w:pStyle w:val="StandardWeb"/>
      </w:pPr>
      <w:r>
        <w:t xml:space="preserve">In Engelland meynte man / sie weren alle dahin / welche dem Evangelio konten auff helffen / weil man so viel herrlicher Leute bey lebzeiten der Königin Mariae hingerichtet hatte. Aber Gott der das Licht heist kommen auß der Finsternuß / zoge die Elisabetham auß dem Gefängnuß / und setzte sie auff den Königlichen Stul / unnd machte alle der Bäpstler Hoffnung in einem Tage zu wasser. </w:t>
      </w:r>
    </w:p>
    <w:p w14:paraId="6DE5E9C5" w14:textId="77777777" w:rsidR="00585241" w:rsidRDefault="00585241" w:rsidP="00585241">
      <w:pPr>
        <w:pStyle w:val="StandardWeb"/>
      </w:pPr>
      <w:r>
        <w:t xml:space="preserve">In Franckreich als das erbärmliche Blutbad / anno ein tausent fünffhundert zwey unnd siebentzig / vorgegangen war / danckte man zu Rom GOTT dem HERRN / daß die Hugenotten / wie sie die Evangelischen nannten / nunmehr vertilget weren. Aber es stund nicht ein Jahr an / da thaten sich die Evangelische widerumb herfür / in solcher Anzahl / daß man hätte meynen sollen / die Todten weren widerumb lebendig worden. </w:t>
      </w:r>
    </w:p>
    <w:p w14:paraId="2846224E" w14:textId="77777777" w:rsidR="00585241" w:rsidRDefault="00585241" w:rsidP="00585241">
      <w:pPr>
        <w:pStyle w:val="StandardWeb"/>
      </w:pPr>
      <w:r>
        <w:t xml:space="preserve">Vor dreyzehen Jahren war es an dem / daß den Evangelischen Kirchen in Ungern / Böhmen / Mähren / Schlesien / Osterreich / alle Freyheit der Christlichen Religion solte benommen werden. Aber Gott sandte Hülff vom Himmel / und stellte es also an / daß gemelten Ländern mehr Freyheit gegeben wurde / als sie jemals gehabt hatten. </w:t>
      </w:r>
    </w:p>
    <w:p w14:paraId="259EC801" w14:textId="77777777" w:rsidR="00585241" w:rsidRDefault="00585241" w:rsidP="00585241">
      <w:pPr>
        <w:pStyle w:val="StandardWeb"/>
      </w:pPr>
      <w:r>
        <w:t xml:space="preserve">So wunderbarlich ist GOTT in der Regierung seiner Kirchen. </w:t>
      </w:r>
    </w:p>
    <w:p w14:paraId="576B94A5" w14:textId="77777777" w:rsidR="00585241" w:rsidRDefault="00585241" w:rsidP="00585241">
      <w:pPr>
        <w:pStyle w:val="berschrift1"/>
      </w:pPr>
      <w:r>
        <w:t>IX.</w:t>
      </w:r>
    </w:p>
    <w:p w14:paraId="55326651" w14:textId="77777777" w:rsidR="00585241" w:rsidRDefault="00585241" w:rsidP="00585241">
      <w:pPr>
        <w:pStyle w:val="StandardWeb"/>
      </w:pPr>
      <w:r>
        <w:t xml:space="preserve">Letztlich / gleich wie Gott der HERR in der ersten Kirchen seinen strengen Zorn unnd Gericht uber die Verfolger derselben hat gehen lassen / der gestalt / daß die Tyrannen unnd Verfolger mehrentheils mit blutigen Köpffen sind zu Bette gegangen. Und wie vor zweyhundert Jahren Keyser Sigismundus, nach dem er den frommen Mann / Johann Huß / zu Costnitz hat verbrennen lassen / kein Glück mehr gehabt / sintemal er ohn einen mannlichen Erben gestorben / und seiner Tochter Sohn Ladislaus bald darauff gegangen / unnd also innerhalb wenig Jahren sein Name verloschen ist / also und nicht anderst ist es die verschienene hundert Jahr uber den jenigen ergangen / welche sich wider die reine Lehr deß Evangelions gesetzt / und dieselbige mit gewalt haben wöllen vertilgen. </w:t>
      </w:r>
    </w:p>
    <w:p w14:paraId="098C0C3E" w14:textId="77777777" w:rsidR="00585241" w:rsidRDefault="00585241" w:rsidP="00585241">
      <w:pPr>
        <w:pStyle w:val="StandardWeb"/>
      </w:pPr>
      <w:r>
        <w:t xml:space="preserve">Anno ein tausent fünffhundert sechs und viertzig ward in Schottland Georgius Sephocardius, ein Evangelischer Prediger / auff Befelch deß Cardinals Betunii zu Asche verbrennt. Derselbige kündigte mitten in der Fewrflamme dem Cardinal an / er würde ihm bald folgen. Es geschah. Dasselbige Jahr ward der Cardinal erschlagen / unnd sein todter Leichnam ward männiglich zu sehen vorgestellt / eben in dem ort / von welchem er deß Sephocardii Marter und Todt mit frolocken gesehen hatte. </w:t>
      </w:r>
    </w:p>
    <w:p w14:paraId="5CBE5FB1" w14:textId="77777777" w:rsidR="00585241" w:rsidRDefault="00585241" w:rsidP="00585241">
      <w:pPr>
        <w:pStyle w:val="StandardWeb"/>
      </w:pPr>
      <w:r>
        <w:t xml:space="preserve">In Engelland halff Stephanus Gardinerius, Bischoff zu Winthon / und der Königin Mariae Cantzler / viel Christen zum Fewer verdammen. Es stund nicht lang an / er legte sich nider / starb in Verzweiffelung / sagende: Ach / ich habe wol gesündiget mit Petro / aber mit Petro hab ich nicht geweinet und Busse gethan. </w:t>
      </w:r>
    </w:p>
    <w:p w14:paraId="0E69F9D9" w14:textId="77777777" w:rsidR="00585241" w:rsidRDefault="00585241" w:rsidP="00585241">
      <w:pPr>
        <w:pStyle w:val="StandardWeb"/>
      </w:pPr>
      <w:r>
        <w:t xml:space="preserve">In Franckreich ist der gottlose Mann Minerius, welcher dei fromme Christen zu Merindol mit Heereskrafft / und mehrentheils jämmerlich umbgebracht hat / in eine abschewliche Kranckheit gefallen / und hat erschrecklich geschrien / biß er seinen Geist hat auffgegeben. </w:t>
      </w:r>
    </w:p>
    <w:p w14:paraId="12A2A691" w14:textId="77777777" w:rsidR="00585241" w:rsidRDefault="00585241" w:rsidP="00585241">
      <w:pPr>
        <w:pStyle w:val="StandardWeb"/>
      </w:pPr>
      <w:r>
        <w:t xml:space="preserve">Franciscus der erste / König in Franckreich / hat es auff seinem Todtbette befunden / wie hart ihn das vergossen Blut der Waldenser druckte. Darumb er seinem Sohn Henrich befohlen / er solte den Mönch Johannem, so ihme zu solchen Verfolgungen gerahten / beym Kopffe nehmen / welcher Mönch es aber erfahren / und sich bey zeit auß dem Staub gemacht. </w:t>
      </w:r>
    </w:p>
    <w:p w14:paraId="04DCCD04" w14:textId="77777777" w:rsidR="00585241" w:rsidRDefault="00585241" w:rsidP="00585241">
      <w:pPr>
        <w:pStyle w:val="StandardWeb"/>
      </w:pPr>
      <w:r>
        <w:t xml:space="preserve">Henrich der ander König in Franckreich / gab vor / er wolte mit seinen Augen sehen den frommen Mann Annam Burgium brennen / aber in sein Auge ward er im Turnier gestochen / und daran muste er sterben. </w:t>
      </w:r>
    </w:p>
    <w:p w14:paraId="25B1B8BE" w14:textId="77777777" w:rsidR="00585241" w:rsidRDefault="00585241" w:rsidP="00585241">
      <w:pPr>
        <w:pStyle w:val="StandardWeb"/>
      </w:pPr>
      <w:r>
        <w:t xml:space="preserve">König Franciscus der ander dieses Namens / wolte sein Ohr nicht darleyhen den armen Christen / welche umb die freye Ubung der Evangelischen Religion supplicirten: an sein Ohr war er geschlagen mit einem Geschwier / an welchem er sterben muste. </w:t>
      </w:r>
    </w:p>
    <w:p w14:paraId="2E0923E5" w14:textId="77777777" w:rsidR="00585241" w:rsidRDefault="00585241" w:rsidP="00585241">
      <w:pPr>
        <w:pStyle w:val="StandardWeb"/>
      </w:pPr>
      <w:r>
        <w:t xml:space="preserve">König Carl der neundte / besudelte seine Hände mit dem Blut seiner Unterthanen / in seinem eygnen Blute muste er sterben. </w:t>
      </w:r>
    </w:p>
    <w:p w14:paraId="2FB2DDFC" w14:textId="77777777" w:rsidR="00585241" w:rsidRDefault="00585241" w:rsidP="00585241">
      <w:pPr>
        <w:pStyle w:val="StandardWeb"/>
      </w:pPr>
      <w:r>
        <w:t xml:space="preserve">König Henrich der dritte / und der Hertzog von Guise, holffen trewlich zum Parisischen Blutbade. Eines blutigen unnd gewaltsamen Todtes sind sie beyde gestorben. </w:t>
      </w:r>
    </w:p>
    <w:p w14:paraId="7BFAE58F" w14:textId="77777777" w:rsidR="00585241" w:rsidRDefault="00585241" w:rsidP="00585241">
      <w:pPr>
        <w:pStyle w:val="StandardWeb"/>
      </w:pPr>
      <w:r>
        <w:t xml:space="preserve">Und was sage ich viel von diesen Königen? Keyser Carl selbst hat bekandt / daß er alle seine Macht dahin gewandt habe / daß er den Bapst bey seiner Hochheit erhalten köndte. Aber alles vergeblich. Geld unnd Gut were dahin / das were noch zu verschmertzen: Aber die verlohrne Reputation unnd gutes Gerücht bey den Leuten / köndte er nimmermehr wider erlangen. </w:t>
      </w:r>
    </w:p>
    <w:p w14:paraId="6345970F" w14:textId="77777777" w:rsidR="00585241" w:rsidRDefault="00585241" w:rsidP="00585241">
      <w:pPr>
        <w:pStyle w:val="StandardWeb"/>
      </w:pPr>
      <w:r>
        <w:t xml:space="preserve">Allhie solte ich auch etwas melden von den abtrünnigen Mammelucken / von der Schwachheit etlicher frommer Glaubigen in der Verfolgungen / wie auch von den innerlichen Spaltungen / und wie dieselben eine Gleichheit haben mit der innerlichen Spaltung in der alten Kirchen. Aber die zeit leidet es nicht. Vor dißmal ist genug / daß wir gehöret haben / der HERR Christus führe den Namen JESUS mit der That / als welcher seine Kirche so gnedig samle / so weißlich regiere / so mächtig erhalte / unn so gerecht schütze wider alle Feinde. Laß sich nun die Jesuiten rühmen der Wunderwerck / welche sie in Ost- unnd West Indien verrichten: Wir rühmen uns der Wunderwerck / welche GOtt zu unsern und unserer Vätter zeiten in Teutschland / in Engelland / in Spanien / in Italien / in Franckreich / in Hungern / Böhmen / Polen / Dennemarck und Schweden verrichtet hat. </w:t>
      </w:r>
    </w:p>
    <w:p w14:paraId="7FC0FAE1" w14:textId="77777777" w:rsidR="00585241" w:rsidRDefault="00585241" w:rsidP="00585241">
      <w:pPr>
        <w:pStyle w:val="StandardWeb"/>
      </w:pPr>
      <w:r>
        <w:t xml:space="preserve">Dann das sind rechte Wunder: </w:t>
      </w:r>
    </w:p>
    <w:p w14:paraId="2965812D" w14:textId="77777777" w:rsidR="00585241" w:rsidRDefault="00585241" w:rsidP="00585241">
      <w:pPr>
        <w:pStyle w:val="StandardWeb"/>
      </w:pPr>
      <w:r>
        <w:t xml:space="preserve">Daß GOtt durch solche geringe Werckzeuge / so grosse Dinge gethan hat: </w:t>
      </w:r>
    </w:p>
    <w:p w14:paraId="36196381" w14:textId="77777777" w:rsidR="00585241" w:rsidRDefault="00585241" w:rsidP="00585241">
      <w:pPr>
        <w:pStyle w:val="StandardWeb"/>
      </w:pPr>
      <w:r>
        <w:t xml:space="preserve">Daß das Evangelion innerhalb wenig Jahren / gleich wie ein Blitz / so viel Land unnd Königreich erleuchtet hat. </w:t>
      </w:r>
    </w:p>
    <w:p w14:paraId="070B22A2" w14:textId="77777777" w:rsidR="00585241" w:rsidRDefault="00585241" w:rsidP="00585241">
      <w:pPr>
        <w:pStyle w:val="StandardWeb"/>
      </w:pPr>
      <w:r>
        <w:t xml:space="preserve">Daß durch der Vernunfft widrige Mittel die reine Lehr von einem ort zum andern fortgepflantzet worden. </w:t>
      </w:r>
    </w:p>
    <w:p w14:paraId="513C615D" w14:textId="77777777" w:rsidR="00585241" w:rsidRDefault="00585241" w:rsidP="00585241">
      <w:pPr>
        <w:pStyle w:val="StandardWeb"/>
      </w:pPr>
      <w:r>
        <w:t xml:space="preserve">Daß / je mehr man gebrännt / gesengt / gehenckt / je mehr und weiter das Evangelium durchgebrochen und erschollen. </w:t>
      </w:r>
    </w:p>
    <w:p w14:paraId="147015B0" w14:textId="77777777" w:rsidR="00585241" w:rsidRDefault="00585241" w:rsidP="00585241">
      <w:pPr>
        <w:pStyle w:val="StandardWeb"/>
      </w:pPr>
      <w:r>
        <w:t xml:space="preserve">Daß der mächtige Keyser Carl in dem uberwundenen Teutschlande das Evangelium nicht hat können uberwinden. </w:t>
      </w:r>
    </w:p>
    <w:p w14:paraId="2AFCBFCE" w14:textId="77777777" w:rsidR="00585241" w:rsidRDefault="00585241" w:rsidP="00585241">
      <w:pPr>
        <w:pStyle w:val="StandardWeb"/>
      </w:pPr>
      <w:r>
        <w:t xml:space="preserve">Daß sechs Könige in Franckreich nacheinander / mti aller ihrer Macht / List unnd Rencken nichts vermocht haben. </w:t>
      </w:r>
    </w:p>
    <w:p w14:paraId="3D570486" w14:textId="77777777" w:rsidR="00585241" w:rsidRDefault="00585241" w:rsidP="00585241">
      <w:pPr>
        <w:pStyle w:val="StandardWeb"/>
      </w:pPr>
      <w:r>
        <w:t xml:space="preserve">Daß der gewaltige König in Hispanien / Philippus der ander / alle die von Morgen und Abend zusammen gelesene Schätze / theils in Franckreich / theils in Engelland / mehrentheils aber in Niderland geworffen / die wahre Religion in diesen Orten zu vertilgen / und nichts anders damit außgericht / als daß er die grosse Schätze verlohren / unsägliche Schulden darzu gemacht / unnd noch vor seinem Tode hat hören müssen / daß die reformirte Kirchen in Franckreich / in Engelland / in Niderland / einen weg wie den andern grüneten und blüheten. </w:t>
      </w:r>
    </w:p>
    <w:p w14:paraId="4E55557B" w14:textId="77777777" w:rsidR="00585241" w:rsidRDefault="00585241" w:rsidP="00585241">
      <w:pPr>
        <w:pStyle w:val="StandardWeb"/>
      </w:pPr>
      <w:r>
        <w:t xml:space="preserve">Wann dann dem also / so rühmen unnd preysen wir billich die hohe Gnade Gottes / daß er uns / die wir mitten in dem Finsternuß deß Bapstthums sassen / mit dem hellen Liecht seiner Erkandtnuß begnadet hat. Dann haben die im alten Testament die Erlösung deß Volcks Gottes auß Egyptenland / Item von den Midianitern / so viel und offt gepriesen / wie viel mehr haben wir ursach / die wunderbare Erlösung auß der Abgötterey deß Antichrists zu rühmen? </w:t>
      </w:r>
    </w:p>
    <w:p w14:paraId="3ABD307E" w14:textId="77777777" w:rsidR="00585241" w:rsidRDefault="00585241" w:rsidP="00585241">
      <w:pPr>
        <w:pStyle w:val="StandardWeb"/>
      </w:pPr>
      <w:r>
        <w:t xml:space="preserve">Es sol auch diese historische Erzehlung der Wunderthaten GOttes bey seiner Kirchen allen Glaubigen ein Hertz machen / daß sie desto steiffer und standhafftiger bey der einmal erkandten Warheit verharren / als welche in GOttes Wort so fest gegründet / unnd mit so stattlichen Wunderwercken diese hundert Jahr uber gleichsam auffs new ist bewähret worden: bevorab weil wir wissen / daß unser Heyland Jesus allezeit lebe / und derhalben / wie er biß anhero gethan / auch ins künfftige thun / unnd seine Kirche einen weg wie den andern / wunderbarlich samlen / regieren unnd erhalten werde. Allein wil das von nöhten seyn / daß wir ihn auch mit Mund und Hertzen / ja mit unserm gantzen Leben / ehren / sintemal der Engel außtrücklich sagt: er werde sein Volck selig machen / Matth. 1.21. Die aber seind sein Volck / die an ihn glauben / Johan. 17.20. Die nicht nach dem fleisch / sondern nach dem Geist wandeln / Rom.8.1. Darumb wer den Geist Christi nicht hat / der ist nicht sein / Rom.8.10. Wer aber nicht sein ist / hat sich dieses Namens nicht zu trösten. So laßt uns dann diesem frommen Heyland huldigen / ihn förchten / lieben und ehren / so werden wir gewißlich erfahren / daß er seine alte Gnade auch künfftig bey uns vernewren / und seine Christliche gemein wider alle geistliche unnd leibliche Feinde schützen unnd handhaben werde. Dann das sagt Amen der trewe warhafftige Zeuge: Die Pforten der Hellen sollen meine Gemeine nicht uberwältigen. </w:t>
      </w:r>
    </w:p>
    <w:p w14:paraId="06FA1F54" w14:textId="77777777" w:rsidR="00585241" w:rsidRDefault="00585241" w:rsidP="00585241">
      <w:pPr>
        <w:pStyle w:val="StandardWeb"/>
      </w:pPr>
      <w:r>
        <w:t xml:space="preserve">Diesem grossen Heyland sey Lob / Ehre und Danck gesagt für allen Trost / Hülff und Gnad / von nun an biß zu ewigen Zeiten. Amen. </w:t>
      </w:r>
    </w:p>
    <w:p w14:paraId="44908CEB" w14:textId="77777777" w:rsidR="00585241" w:rsidRDefault="00585241" w:rsidP="00585241">
      <w:pPr>
        <w:pStyle w:val="berschrift1"/>
      </w:pPr>
      <w:r>
        <w:t>Gebet.</w:t>
      </w:r>
    </w:p>
    <w:p w14:paraId="787ADE12" w14:textId="77777777" w:rsidR="00585241" w:rsidRDefault="00585241" w:rsidP="00585241">
      <w:pPr>
        <w:pStyle w:val="StandardWeb"/>
      </w:pPr>
      <w:r>
        <w:t xml:space="preserve">Wir dancken dir / barmhertziger Gott und Vatter / für alle deine Wolthaten / mit welchen du uns biß anhero reichlich uberschüttet hast. HERR mein Gott / groß sind deine Wunder / unnd die Gedancken / die du an uns beweisest / dir ist nichts gleich / ich wil sie verkündigen / und darvon reden / ob sie gleich nicht zu zehlen sind. </w:t>
      </w:r>
    </w:p>
    <w:p w14:paraId="1CA65C6A" w14:textId="77777777" w:rsidR="00585241" w:rsidRDefault="00585241" w:rsidP="00585241">
      <w:pPr>
        <w:pStyle w:val="StandardWeb"/>
      </w:pPr>
      <w:r>
        <w:t xml:space="preserve">Dir dancken wir es / daß du vor hundert Jahren unsere lieben Vorfahren auß der schrecklichen Abgötterey deß Bapstthumbs geführet / und zu der Erkandtnuß deß wahren Diensts deines Namens beruffen hast. </w:t>
      </w:r>
    </w:p>
    <w:p w14:paraId="35341C5C" w14:textId="77777777" w:rsidR="00585241" w:rsidRDefault="00585241" w:rsidP="00585241">
      <w:pPr>
        <w:pStyle w:val="StandardWeb"/>
      </w:pPr>
      <w:r>
        <w:t xml:space="preserve">Dir dancken wir es / daß du hin und wider dir ein angenehmes Volck wunderbarlich gesamlet / weißlich regieret / und mächtig erhalten hast. Bevorab aber dancken wir dir / daß du auch uns in diesen Landten zu der Gemeinschafft deines Sohns Jesu Christi beruffen / und uns noch zur zeit die Gnade verleihest / daß wir bey dem Krippelein deß newgebornen Kindleins Jesu sitzen / und nicht allein hören können / wie die Engel singen / unnd den Menschen Glück wüntschen uber der Geburt deines Sohns / sondern auch sehen / wie die Hirten ihn anbeten / wie Simeon und Hanna ihn küssen / wie die Weisen auß Morgenland mit Golde / Weyrauch unnd Myrrhen ihn verehren. Gelobet unnd gepreyset sey dein werther Nahme / vor diese und andere Wolthaten / in Ewigkeit. </w:t>
      </w:r>
    </w:p>
    <w:p w14:paraId="2B30C4B3" w14:textId="77777777" w:rsidR="00585241" w:rsidRDefault="00585241" w:rsidP="00585241">
      <w:pPr>
        <w:pStyle w:val="StandardWeb"/>
      </w:pPr>
      <w:r>
        <w:t xml:space="preserve">Wir bitten dich / barmhertziger GOtt und Vatter / Du wollest auch ins künfftige bey uns Wunder thun / unnd allezeit dir bey uns eine Kirche samlen / und die du samlest / gnedig erhalten / damit deren je länger je mehr werden / die dich unnd deinen Sohn Jesum Christum recht erkennen / und hie zeitlich / wie auch dort ewiglich loben und preysen. </w:t>
      </w:r>
    </w:p>
    <w:p w14:paraId="08F6C140" w14:textId="77777777" w:rsidR="00585241" w:rsidRDefault="00585241" w:rsidP="00585241">
      <w:pPr>
        <w:pStyle w:val="StandardWeb"/>
      </w:pPr>
      <w:r>
        <w:t xml:space="preserve">Behüte uns auch ins künfftige vor Krieg und Blutvergiessen / vor Thewrung unnd Pestilentz / und andern Landplagen. </w:t>
      </w:r>
    </w:p>
    <w:p w14:paraId="7D606CE4" w14:textId="77777777" w:rsidR="00585241" w:rsidRDefault="00585241" w:rsidP="00585241">
      <w:pPr>
        <w:pStyle w:val="StandardWeb"/>
      </w:pPr>
      <w:r>
        <w:t xml:space="preserve">Wehre und stewre dem Bapst / und seinem Anhang / und mache alle ihre blutdürstige Rahtschläge zu wasser. Hingegen segne die Römische Keyserl. Maiestät / die Königliche Würde in Groß-Britannia / wie auch alle andere Christliche Könige / Potentaten / Chur: und Fürsten deß Reichs / Insonderheit und mit nahmen unsern gnedigsten Lands Fürsten Pfaltzgrav Friederichen / Churfürsten / sampt Ihrer Churfl. Gn. geliebtem Ehegemahl / der hinderlassenen Churfrüstl. Fraw Wittib / der jungen Herrschafft unnd Fräwlein / und dem gantzen Hochlöblichen Chur: und Fürstlichem Hause der Pfaltzgraven bey Rhein / dero Räthen und Amptleuten. </w:t>
      </w:r>
    </w:p>
    <w:p w14:paraId="773E7351" w14:textId="77777777" w:rsidR="00585241" w:rsidRDefault="00585241" w:rsidP="00585241">
      <w:pPr>
        <w:pStyle w:val="StandardWeb"/>
      </w:pPr>
      <w:r>
        <w:t xml:space="preserve">Versorge alle Wittwen und Waisen / erfülle unsere Leiber mit guter Gesundheit / unnd unser gantzes Leben mit Christlicher Zucht und Erbarkeit. </w:t>
      </w:r>
    </w:p>
    <w:p w14:paraId="31DADA72" w14:textId="77777777" w:rsidR="00585241" w:rsidRDefault="00585241" w:rsidP="00585241">
      <w:pPr>
        <w:pStyle w:val="StandardWeb"/>
      </w:pPr>
      <w:r>
        <w:t xml:space="preserve">Hilff heut allen Verfolgten und Bedrangten / daß sie Jesus mehr erfrewe / als sie alle Welt betrüben kan. </w:t>
      </w:r>
    </w:p>
    <w:p w14:paraId="33FB102C" w14:textId="77777777" w:rsidR="00585241" w:rsidRDefault="00585241" w:rsidP="00585241">
      <w:pPr>
        <w:pStyle w:val="StandardWeb"/>
      </w:pPr>
      <w:r>
        <w:t xml:space="preserve">Endlich / wann die kurtze Jahr unsers Lebens verflossen seyn / so erquicke uns vor / ehe dann wir heimfahren / und nimb uns mit Gnaden auff / auß der alten Welt in die newe Welt / da weder Sonn noch Mond scheinen wird / sondern du selbst Sonn / Mond / und alles in allem seyn wirst. </w:t>
      </w:r>
    </w:p>
    <w:p w14:paraId="205D3B97" w14:textId="41AE8CB5" w:rsidR="00BD71A4" w:rsidRDefault="00585241" w:rsidP="00585241">
      <w:pPr>
        <w:pStyle w:val="StandardWeb"/>
      </w:pPr>
      <w:r>
        <w:t xml:space="preserve">Unser Vatter / etc. </w:t>
      </w:r>
    </w:p>
    <w:p w14:paraId="33C3E3B4" w14:textId="77777777" w:rsidR="00CC7CA7" w:rsidRDefault="00CC7CA7">
      <w:pPr>
        <w:spacing w:after="0" w:line="240" w:lineRule="auto"/>
      </w:pPr>
      <w:r>
        <w:br w:type="page"/>
      </w:r>
    </w:p>
    <w:p w14:paraId="7D032DAE" w14:textId="77777777" w:rsidR="00CC7CA7" w:rsidRDefault="00CC7CA7" w:rsidP="00CC7CA7">
      <w:pPr>
        <w:pStyle w:val="berschrift1"/>
        <w:rPr>
          <w:sz w:val="48"/>
        </w:rPr>
      </w:pPr>
      <w:r>
        <w:t>Schönfeld, F. - Das christliche Kirchenjahr</w:t>
      </w:r>
    </w:p>
    <w:p w14:paraId="7DFC5C60"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5570CBEE" w14:textId="77777777" w:rsidR="00CC7CA7" w:rsidRDefault="00CC7CA7" w:rsidP="00CC7CA7">
      <w:pPr>
        <w:pStyle w:val="StandardWeb"/>
      </w:pPr>
      <w:r>
        <w:t xml:space="preserve">Sommerfeld, im Oktober 1866. </w:t>
      </w:r>
    </w:p>
    <w:p w14:paraId="634C4971" w14:textId="77777777" w:rsidR="00CC7CA7" w:rsidRDefault="00CC7CA7" w:rsidP="00CC7CA7">
      <w:pPr>
        <w:pStyle w:val="StandardWeb"/>
      </w:pPr>
      <w:r>
        <w:t xml:space="preserve">Der Verfasser. </w:t>
      </w:r>
    </w:p>
    <w:p w14:paraId="00AA680B"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2466285E" w14:textId="77777777" w:rsidR="00CC7CA7" w:rsidRDefault="00CC7CA7" w:rsidP="00CC7CA7">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7E2764BB"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48504352" w14:textId="77777777" w:rsidR="00CC7CA7" w:rsidRDefault="00CC7CA7" w:rsidP="00CC7CA7">
      <w:pPr>
        <w:pStyle w:val="berschrift2"/>
      </w:pPr>
      <w:r>
        <w:t>Feste oder Feiertage.</w:t>
      </w:r>
    </w:p>
    <w:p w14:paraId="4A3379E1"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erinnern. Das Osterfest z. B. erinnert uns an die Auferstehung des Herrn. Das </w:t>
      </w:r>
      <w:r w:rsidR="00F35728">
        <w:t>Ereignis</w:t>
      </w:r>
      <w:r>
        <w:t xml:space="preserve">, woran uns ein Fest erinnert, heißt der Festgegenstand, dieser ist in dem Festevangelium erzählt. </w:t>
      </w:r>
    </w:p>
    <w:p w14:paraId="33D78574"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6E278F60"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F35728">
        <w:t>Sabbat</w:t>
      </w:r>
      <w:r>
        <w:t xml:space="preserve">es ganz aus der christlichen Kirche. </w:t>
      </w:r>
    </w:p>
    <w:p w14:paraId="7EB446B7"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6509C999" w14:textId="77777777" w:rsidR="00CC7CA7" w:rsidRDefault="00CC7CA7" w:rsidP="00CC7CA7">
      <w:pPr>
        <w:pStyle w:val="berschrift3"/>
      </w:pPr>
      <w:r>
        <w:t>I. Die festliche Hälfte des Kirchenjahres.</w:t>
      </w:r>
    </w:p>
    <w:p w14:paraId="4387DACF" w14:textId="77777777" w:rsidR="00CC7CA7" w:rsidRDefault="00CC7CA7" w:rsidP="00CC7CA7">
      <w:pPr>
        <w:pStyle w:val="berschrift4"/>
      </w:pPr>
      <w:r>
        <w:t>Der Weihnachtsfestkreis.</w:t>
      </w:r>
    </w:p>
    <w:p w14:paraId="4DE20413"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72C334AD" w14:textId="77777777" w:rsidR="00CC7CA7" w:rsidRDefault="00CC7CA7" w:rsidP="00CC7CA7">
      <w:pPr>
        <w:pStyle w:val="berschrift5"/>
      </w:pPr>
      <w:r>
        <w:t>Die Adventszeit.</w:t>
      </w:r>
    </w:p>
    <w:p w14:paraId="45C8C0A4"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41932DB8"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464DB307" w14:textId="77777777" w:rsidR="00CC7CA7" w:rsidRDefault="00CC7CA7" w:rsidP="00CC7CA7">
      <w:pPr>
        <w:pStyle w:val="berschrift5"/>
      </w:pPr>
      <w:r>
        <w:t>Das Weihnachtsfest.</w:t>
      </w:r>
    </w:p>
    <w:p w14:paraId="2DD9DC73"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19EAF781"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r w:rsidR="00F35728">
        <w:t>usw.</w:t>
      </w:r>
      <w:r>
        <w:t xml:space="preserve">. </w:t>
      </w:r>
    </w:p>
    <w:p w14:paraId="6625CD87"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534AA0B0"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7103684F"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2AC59FE1" w14:textId="77777777" w:rsidR="00CC7CA7" w:rsidRDefault="00CC7CA7" w:rsidP="00CC7CA7">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Weihnachtsfest ein rechtes Freudenfest, weil auch schon die kleinen Kinder an der Freude dieses Festes Antheil nehmen. Besonderer Erwähnung verdient noch der Weihnachts- ober Christbaum. </w:t>
      </w:r>
    </w:p>
    <w:p w14:paraId="7A9333E8"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7C3B3BD2" w14:textId="77777777" w:rsidR="00CC7CA7" w:rsidRDefault="00CC7CA7" w:rsidP="00CC7CA7">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0772E0E7" w14:textId="77777777" w:rsidR="00CC7CA7" w:rsidRDefault="00CC7CA7" w:rsidP="00CC7CA7">
      <w:pPr>
        <w:pStyle w:val="berschrift5"/>
      </w:pPr>
      <w:r>
        <w:t>Das Fest der Beschneidung Christi. (Neujahrsfest.)</w:t>
      </w:r>
    </w:p>
    <w:p w14:paraId="5D2AA9E6"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48C4CE4C"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412B091C"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2B09464C"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1DDAA442" w14:textId="77777777" w:rsidR="00CC7CA7" w:rsidRDefault="00CC7CA7" w:rsidP="00CC7CA7">
      <w:pPr>
        <w:pStyle w:val="berschrift5"/>
      </w:pPr>
      <w:r>
        <w:t>Das Epiphaniasfest.</w:t>
      </w:r>
    </w:p>
    <w:p w14:paraId="67DC38DD"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7"/>
      </w:r>
      <w:r>
        <w:t xml:space="preserve">. Es erinnert uns dies Fest zunächst daran, 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067E5BAB"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388F5962"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6E64C929"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2B860B74"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507227CC" w14:textId="77777777" w:rsidR="00CC7CA7" w:rsidRDefault="00CC7CA7" w:rsidP="00CC7CA7">
      <w:pPr>
        <w:pStyle w:val="berschrift4"/>
      </w:pPr>
      <w:r>
        <w:t>Der Osterfestkreis.</w:t>
      </w:r>
    </w:p>
    <w:p w14:paraId="466DA1F6"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76EB46EF" w14:textId="77777777" w:rsidR="00CC7CA7" w:rsidRDefault="00CC7CA7" w:rsidP="00CC7CA7">
      <w:pPr>
        <w:pStyle w:val="berschrift5"/>
      </w:pPr>
      <w:r>
        <w:t>Die Leidenszeit.</w:t>
      </w:r>
    </w:p>
    <w:p w14:paraId="3B0D4698"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075A1428" w14:textId="77777777" w:rsidR="00CC7CA7" w:rsidRDefault="00CC7CA7" w:rsidP="00CC7CA7">
      <w:pPr>
        <w:pStyle w:val="level1"/>
        <w:numPr>
          <w:ilvl w:val="0"/>
          <w:numId w:val="1"/>
        </w:numPr>
      </w:pPr>
      <w:r>
        <w:rPr>
          <w:rStyle w:val="Fett"/>
          <w:rFonts w:eastAsiaTheme="majorEastAsia"/>
        </w:rPr>
        <w:t xml:space="preserve">Invocavit </w:t>
      </w:r>
      <w:r>
        <w:t>, d. h. Er hat gerufen, nach Ps. 91, 15. Er ruft rc.</w:t>
      </w:r>
    </w:p>
    <w:p w14:paraId="25C3FB54" w14:textId="77777777" w:rsidR="00CC7CA7" w:rsidRDefault="00CC7CA7" w:rsidP="00CC7CA7">
      <w:pPr>
        <w:pStyle w:val="level1"/>
        <w:numPr>
          <w:ilvl w:val="0"/>
          <w:numId w:val="1"/>
        </w:numPr>
      </w:pPr>
      <w:r>
        <w:rPr>
          <w:rStyle w:val="Fett"/>
          <w:rFonts w:eastAsiaTheme="majorEastAsia"/>
        </w:rPr>
        <w:t xml:space="preserve">Reminiscere </w:t>
      </w:r>
      <w:r>
        <w:t>, d. i. Gedenke, nach Ps. 25, 6. Gedenke Herr rc.</w:t>
      </w:r>
    </w:p>
    <w:p w14:paraId="6A8D9337" w14:textId="77777777" w:rsidR="00CC7CA7" w:rsidRDefault="00CC7CA7" w:rsidP="00CC7CA7">
      <w:pPr>
        <w:pStyle w:val="level1"/>
        <w:numPr>
          <w:ilvl w:val="0"/>
          <w:numId w:val="1"/>
        </w:numPr>
      </w:pPr>
      <w:r>
        <w:rPr>
          <w:rStyle w:val="Fett"/>
          <w:rFonts w:eastAsiaTheme="majorEastAsia"/>
        </w:rPr>
        <w:t xml:space="preserve">Oculi </w:t>
      </w:r>
      <w:r>
        <w:t>, h. i. Die Augen, nach Ps. 25, 15. Meine Augen rc.</w:t>
      </w:r>
    </w:p>
    <w:p w14:paraId="54558CAE" w14:textId="77777777" w:rsidR="00CC7CA7" w:rsidRDefault="00CC7CA7" w:rsidP="00CC7CA7">
      <w:pPr>
        <w:pStyle w:val="level1"/>
        <w:numPr>
          <w:ilvl w:val="0"/>
          <w:numId w:val="1"/>
        </w:numPr>
      </w:pPr>
      <w:r>
        <w:rPr>
          <w:rStyle w:val="Fett"/>
          <w:rFonts w:eastAsiaTheme="majorEastAsia"/>
        </w:rPr>
        <w:t xml:space="preserve">Lätare </w:t>
      </w:r>
      <w:r>
        <w:t>, d. h. Freue dich, nach Jesaias 66, 10. Freuet euch mit rc.</w:t>
      </w:r>
    </w:p>
    <w:p w14:paraId="7102D808" w14:textId="77777777" w:rsidR="00CC7CA7" w:rsidRDefault="00CC7CA7" w:rsidP="00CC7CA7">
      <w:pPr>
        <w:pStyle w:val="level1"/>
        <w:numPr>
          <w:ilvl w:val="0"/>
          <w:numId w:val="1"/>
        </w:numPr>
      </w:pPr>
      <w:r>
        <w:rPr>
          <w:rStyle w:val="Fett"/>
          <w:rFonts w:eastAsiaTheme="majorEastAsia"/>
        </w:rPr>
        <w:t xml:space="preserve">Judica </w:t>
      </w:r>
      <w:r>
        <w:t>, d. h. Richte, nach Ps. 43, 1. Richte mich Gott, und führe rc.</w:t>
      </w:r>
    </w:p>
    <w:p w14:paraId="1526AF88" w14:textId="77777777" w:rsidR="00CC7CA7" w:rsidRDefault="00CC7CA7" w:rsidP="00CC7CA7">
      <w:pPr>
        <w:pStyle w:val="level1"/>
        <w:numPr>
          <w:ilvl w:val="0"/>
          <w:numId w:val="1"/>
        </w:numPr>
      </w:pPr>
      <w:r>
        <w:rPr>
          <w:rStyle w:val="Fett"/>
          <w:rFonts w:eastAsiaTheme="majorEastAsia"/>
        </w:rPr>
        <w:t xml:space="preserve">Palmarum </w:t>
      </w:r>
      <w:r>
        <w:t>, d. h. Sonntag der Palmen, nach Joh. 12, 13. Nahmen sie Palmenzweige rc.</w:t>
      </w:r>
    </w:p>
    <w:p w14:paraId="0828BB5E"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1DA8B927"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6CD3C2E4" w14:textId="77777777" w:rsidR="00CC7CA7" w:rsidRDefault="00CC7CA7" w:rsidP="00CC7CA7">
      <w:pPr>
        <w:pStyle w:val="berschrift5"/>
      </w:pPr>
      <w:r>
        <w:t>Das Osterfest.</w:t>
      </w:r>
    </w:p>
    <w:p w14:paraId="12E887BD"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der Glaubensgrund der christlichen Kirche. (I. </w:t>
      </w:r>
      <w:r w:rsidR="00F35728">
        <w:t>Korinther</w:t>
      </w:r>
      <w:r>
        <w:t xml:space="preserve"> 15, 17-22.) Das Evangelium für den ersten Osterfeiertag (Marcus 16, 1-8) erzählt uns die Auferstehung Jesu Christi. </w:t>
      </w:r>
    </w:p>
    <w:p w14:paraId="7DAC0824"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Hallelujah, d. h. Gelobt sei Gott! </w:t>
      </w:r>
    </w:p>
    <w:p w14:paraId="4BC14CE8" w14:textId="77777777" w:rsidR="00CC7CA7" w:rsidRDefault="00F35728" w:rsidP="00CC7CA7">
      <w:pPr>
        <w:pStyle w:val="StandardWeb"/>
      </w:pPr>
      <w:r>
        <w:t>Über</w:t>
      </w:r>
      <w:r w:rsidR="00CC7CA7">
        <w:t xml:space="preserve"> den Ursprung des Namens „Ostern“ sind die Ansichten </w:t>
      </w:r>
      <w:r>
        <w:t>geteilt</w:t>
      </w:r>
      <w:r w:rsidR="00CC7CA7">
        <w:t>. Am richtigsten ist wohl die Ableitung von dem Namen einer Göttin der alten Deutschen, der „Ostera“</w:t>
      </w:r>
      <w:r>
        <w:rPr>
          <w:rStyle w:val="Funotenzeichen"/>
        </w:rPr>
        <w:footnoteReference w:id="8"/>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51B035A0"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700610B1"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33BB40C6"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31B0CA1E"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um die Wette nach Eiern. Diesen Gebrauch nahmen sie als Christen in etwas veränderter Form mit hinüber auf das Osterfest. Auch finden sich noch jetzt in manchen Gegenden am Osterfeste Eierspiele. (In der Lausitz das sogenannte „Waleien.“) </w:t>
      </w:r>
    </w:p>
    <w:p w14:paraId="6646A0BC"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3E914335" w14:textId="77777777" w:rsidR="00CC7CA7" w:rsidRDefault="00CC7CA7" w:rsidP="00CC7CA7">
      <w:pPr>
        <w:pStyle w:val="berschrift5"/>
      </w:pPr>
      <w:r>
        <w:t>Die vierzig Tage der Freude</w:t>
      </w:r>
    </w:p>
    <w:p w14:paraId="65CC2C35"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64C8D2EE"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0750E0F6"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44D2F171"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r w:rsidR="00F35728">
        <w:t>usw.</w:t>
      </w:r>
      <w:r>
        <w:t xml:space="preserve">. </w:t>
      </w:r>
    </w:p>
    <w:p w14:paraId="6B855F1B"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769E6D97"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36DF3184" w14:textId="77777777" w:rsidR="00CC7CA7" w:rsidRDefault="00CC7CA7" w:rsidP="00CC7CA7">
      <w:pPr>
        <w:pStyle w:val="StandardWeb"/>
      </w:pPr>
      <w:r>
        <w:t xml:space="preserve">Der „sechste“ Sonntag (fällt schon in den Pfingstfestkreis) heißt: „Exaudi“ d. i. Erhöre; nach Ps. 27, 7. Herr höre meine Stimme rc. </w:t>
      </w:r>
    </w:p>
    <w:p w14:paraId="2B7B71F1" w14:textId="77777777" w:rsidR="00CC7CA7" w:rsidRDefault="00CC7CA7" w:rsidP="00CC7CA7">
      <w:pPr>
        <w:pStyle w:val="berschrift5"/>
      </w:pPr>
      <w:r>
        <w:t>Der Buß- und Bettag.</w:t>
      </w:r>
    </w:p>
    <w:p w14:paraId="39CEEDFD" w14:textId="77777777" w:rsidR="00CC7CA7" w:rsidRDefault="00CC7CA7" w:rsidP="00CC7CA7">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528CC8AB"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7DFB2614"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26F0C4EE"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7DBF9515"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39C7306E"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xml:space="preserve">“ rc., .Aus tiefer Noth schrei ich zu dir„ rc., „Straf mich nicht in deinem Zorn“ rc. </w:t>
      </w:r>
    </w:p>
    <w:p w14:paraId="2999B1B9" w14:textId="77777777" w:rsidR="00CC7CA7" w:rsidRDefault="00CC7CA7" w:rsidP="00CC7CA7">
      <w:pPr>
        <w:pStyle w:val="berschrift4"/>
      </w:pPr>
      <w:r>
        <w:t>Der Pfingstfestkreis.</w:t>
      </w:r>
    </w:p>
    <w:p w14:paraId="0843BDCF"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29D55923"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78C94A42" w14:textId="77777777" w:rsidR="00CC7CA7" w:rsidRDefault="00CC7CA7" w:rsidP="00CC7CA7">
      <w:pPr>
        <w:pStyle w:val="berschrift5"/>
      </w:pPr>
      <w:r>
        <w:t>Das Himmelfahrtsfest.</w:t>
      </w:r>
    </w:p>
    <w:p w14:paraId="5D32CF2B"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014294F1"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(Apostelgesch. 1, 1-11) erzählt die Geschichte der Himmelfahrt des Herrn umständlicher. </w:t>
      </w:r>
    </w:p>
    <w:p w14:paraId="72589FBD"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4CF50CB9"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6FF5EC59"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4878F5B0" w14:textId="77777777" w:rsidR="00CC7CA7" w:rsidRDefault="00CC7CA7" w:rsidP="00CC7CA7">
      <w:pPr>
        <w:pStyle w:val="berschrift5"/>
      </w:pPr>
      <w:r>
        <w:t>Die Wartezeit.</w:t>
      </w:r>
    </w:p>
    <w:p w14:paraId="63763561" w14:textId="77777777" w:rsidR="00CC7CA7" w:rsidRDefault="00CC7CA7" w:rsidP="00CC7CA7">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48EABF47" w14:textId="77777777" w:rsidR="00CC7CA7" w:rsidRDefault="00CC7CA7" w:rsidP="00CC7CA7">
      <w:pPr>
        <w:pStyle w:val="berschrift5"/>
      </w:pPr>
      <w:r>
        <w:t>Das Pfingstfest.</w:t>
      </w:r>
    </w:p>
    <w:p w14:paraId="70B8D5FD"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heil'ger Geist, kehr' bei uns ein“ rc., „Nun bitten wir den heiligen Geist“ rc., „Komm' heil'ger Geist, Herre Gott!“ rc. u. a. </w:t>
      </w:r>
    </w:p>
    <w:p w14:paraId="7DF64AE2"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6CA3C998"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6279B20B"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Segen der Festfeier zu rauben geeignet sind. Zu diesen alten Pfingstgebräuchen sind namentlich die Pfingstmaien und das Pfingstschießen zu zählen. </w:t>
      </w:r>
    </w:p>
    <w:p w14:paraId="71B04A80"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13271008"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5C9EBC60" w14:textId="77777777" w:rsidR="00CC7CA7" w:rsidRDefault="00CC7CA7" w:rsidP="00CC7CA7">
      <w:pPr>
        <w:pStyle w:val="berschrift5"/>
      </w:pPr>
      <w:r>
        <w:t>Das Trinitatisfest.</w:t>
      </w:r>
    </w:p>
    <w:p w14:paraId="50AD94ED" w14:textId="77777777" w:rsidR="00CC7CA7" w:rsidRDefault="00CC7CA7" w:rsidP="00CC7CA7">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2E373113"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16626BBD"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58CBF039" w14:textId="77777777" w:rsidR="00CC7CA7" w:rsidRDefault="00CC7CA7" w:rsidP="00CC7CA7">
      <w:pPr>
        <w:pStyle w:val="berschrift3"/>
      </w:pPr>
      <w:r>
        <w:t>II. Die festlose Hälfte des Kirchenjahres.</w:t>
      </w:r>
    </w:p>
    <w:p w14:paraId="22CBAE40" w14:textId="77777777" w:rsidR="00CC7CA7" w:rsidRDefault="00CC7CA7" w:rsidP="00CC7CA7">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welche dann stattfinden wird, wenn Jesus Christus zum Weltgerichte kommt. Dann wird aus der streitenden Kirche hienieden eine ewig triumphierende Kirche im Himmel werden. </w:t>
      </w:r>
    </w:p>
    <w:p w14:paraId="7AE8842B"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45236B4B"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7AD7F7E1" w14:textId="77777777" w:rsidR="00CC7CA7" w:rsidRDefault="00CC7CA7" w:rsidP="00CC7CA7">
      <w:pPr>
        <w:pStyle w:val="berschrift5"/>
      </w:pPr>
      <w:r>
        <w:t>Das Reformationsfest.</w:t>
      </w:r>
    </w:p>
    <w:p w14:paraId="4A4D788F"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(Gottesgelahrtheit) an der Universität zu Prag im Jahre 1415 zu Costnitz den Feuertod. Zu dieser Strafe hatte ihn die Kirchenversammlung zu Costnitz </w:t>
      </w:r>
      <w:r w:rsidR="00EF1512">
        <w:t>verurteilt</w:t>
      </w:r>
      <w:r>
        <w:t xml:space="preserve">, und doch hatte er weiter nichts </w:t>
      </w:r>
      <w:r w:rsidR="00F35728">
        <w:t>getan</w:t>
      </w:r>
      <w:r>
        <w:t>,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heiligen Schrift enthalten ist. In vielen Gemeinden hat man jetzt das Reformationsfest auf den Sonntag nach dem 31. Oktober verlegt. </w:t>
      </w:r>
    </w:p>
    <w:p w14:paraId="1916EFAD" w14:textId="77777777" w:rsidR="00CC7CA7" w:rsidRDefault="00CC7CA7" w:rsidP="00CC7CA7">
      <w:pPr>
        <w:pStyle w:val="berschrift5"/>
      </w:pPr>
      <w:r>
        <w:t>Das Erntedankfest.</w:t>
      </w:r>
    </w:p>
    <w:p w14:paraId="1FF57EA4"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2808154C"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5925D588" w14:textId="77777777" w:rsidR="00CC7CA7" w:rsidRDefault="00CC7CA7" w:rsidP="00CC7CA7">
      <w:pPr>
        <w:pStyle w:val="berschrift5"/>
      </w:pPr>
      <w:r>
        <w:t xml:space="preserve">Das </w:t>
      </w:r>
      <w:r w:rsidR="00EF1512">
        <w:t>Totenfest</w:t>
      </w:r>
      <w:r>
        <w:t>.</w:t>
      </w:r>
    </w:p>
    <w:p w14:paraId="1B7DA2D7"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3DDCE32E" w14:textId="77777777" w:rsidR="00CC7CA7" w:rsidRDefault="00CC7CA7" w:rsidP="00CC7CA7">
      <w:pPr>
        <w:pStyle w:val="berschrift5"/>
      </w:pPr>
      <w:r>
        <w:t>Die Marientage</w:t>
      </w:r>
    </w:p>
    <w:p w14:paraId="5E0423B7"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5FDB12AC"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72683F9A"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245CDF19"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19E78825" w14:textId="77777777" w:rsidR="00CC7CA7" w:rsidRDefault="00CC7CA7" w:rsidP="00CC7CA7">
      <w:pPr>
        <w:pStyle w:val="berschrift5"/>
      </w:pPr>
      <w:r>
        <w:t>Das Johannisfest.</w:t>
      </w:r>
    </w:p>
    <w:p w14:paraId="625EA08C"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In den Gemeinden, wo es noch gefeiert wird, gilt es meist als halber Festtag, an welchem Vormittag Gottesdienst gehalten wird, während am Nachmittage Jedermann seiner Arbeit und seinem Geschäfte nachgeht. </w:t>
      </w:r>
    </w:p>
    <w:p w14:paraId="63420209"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7654F1AD" w14:textId="77777777" w:rsidR="00CC7CA7" w:rsidRDefault="00CC7CA7" w:rsidP="00CC7CA7">
      <w:pPr>
        <w:pStyle w:val="berschrift5"/>
      </w:pPr>
      <w:r>
        <w:t>Das Michaelisfest.</w:t>
      </w:r>
    </w:p>
    <w:p w14:paraId="33C874F5"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w:t>
      </w:r>
      <w:r w:rsidR="00EF1512">
        <w:t>Ä</w:t>
      </w:r>
      <w:r>
        <w:t>rgerni</w:t>
      </w:r>
      <w:r w:rsidR="00EF1512">
        <w:t>s</w:t>
      </w:r>
      <w:r>
        <w:t xml:space="preserve"> und Verachtung der Kleinen. </w:t>
      </w:r>
    </w:p>
    <w:p w14:paraId="2C3B9F44" w14:textId="77777777" w:rsidR="00CC7CA7" w:rsidRDefault="00CC7CA7">
      <w:pPr>
        <w:spacing w:after="0" w:line="240" w:lineRule="auto"/>
      </w:pPr>
    </w:p>
    <w:p w14:paraId="0659B964" w14:textId="77777777" w:rsidR="00BD71A4" w:rsidRDefault="00BD71A4">
      <w:pPr>
        <w:spacing w:after="0" w:line="240" w:lineRule="auto"/>
        <w:rPr>
          <w:rFonts w:eastAsia="Times New Roman"/>
          <w:b/>
          <w:bCs/>
          <w:color w:val="000000"/>
          <w:kern w:val="36"/>
          <w:sz w:val="36"/>
          <w:szCs w:val="48"/>
          <w:lang w:eastAsia="de-DE"/>
        </w:rPr>
      </w:pPr>
      <w:r>
        <w:br w:type="page"/>
      </w:r>
    </w:p>
    <w:p w14:paraId="3B29E1F5" w14:textId="77777777" w:rsidR="00D5498D" w:rsidRPr="00D5498D" w:rsidRDefault="00D5498D" w:rsidP="008E63BE">
      <w:pPr>
        <w:pStyle w:val="berschrift1"/>
      </w:pPr>
      <w:r w:rsidRPr="00D5498D">
        <w:t>Quellen:</w:t>
      </w:r>
    </w:p>
    <w:p w14:paraId="50CE496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4E390C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935BBEA" w14:textId="77777777" w:rsidR="00BD71A4" w:rsidRDefault="00000000"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1D7704D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7A02215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3EC61A5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0EE43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F91AD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2C7DA9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818BA00" w14:textId="77777777" w:rsidR="00082307" w:rsidRDefault="00BD71A4" w:rsidP="00BD71A4">
      <w:pPr>
        <w:pStyle w:val="berschrift1"/>
      </w:pPr>
      <w:r>
        <w:t>Spendenaufruf</w:t>
      </w:r>
    </w:p>
    <w:p w14:paraId="67A47D38"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C64CAD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1C6CA3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24767B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863580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63528B7"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067A70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7380B53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BB5568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6C6290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B20C82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420EE" w14:textId="77777777" w:rsidR="001B0CCD" w:rsidRDefault="001B0CCD" w:rsidP="00CC7CA7">
      <w:pPr>
        <w:spacing w:after="0" w:line="240" w:lineRule="auto"/>
      </w:pPr>
      <w:r>
        <w:separator/>
      </w:r>
    </w:p>
  </w:endnote>
  <w:endnote w:type="continuationSeparator" w:id="0">
    <w:p w14:paraId="73FD75CB" w14:textId="77777777" w:rsidR="001B0CCD" w:rsidRDefault="001B0CCD"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531D9" w14:textId="77777777" w:rsidR="001B0CCD" w:rsidRDefault="001B0CCD" w:rsidP="00CC7CA7">
      <w:pPr>
        <w:spacing w:after="0" w:line="240" w:lineRule="auto"/>
      </w:pPr>
      <w:r>
        <w:separator/>
      </w:r>
    </w:p>
  </w:footnote>
  <w:footnote w:type="continuationSeparator" w:id="0">
    <w:p w14:paraId="111485F6" w14:textId="77777777" w:rsidR="001B0CCD" w:rsidRDefault="001B0CCD" w:rsidP="00CC7CA7">
      <w:pPr>
        <w:spacing w:after="0" w:line="240" w:lineRule="auto"/>
      </w:pPr>
      <w:r>
        <w:continuationSeparator/>
      </w:r>
    </w:p>
  </w:footnote>
  <w:footnote w:id="1">
    <w:p w14:paraId="10AB3BA4" w14:textId="77777777" w:rsidR="00585241" w:rsidRDefault="00585241" w:rsidP="00585241">
      <w:pPr>
        <w:pStyle w:val="Funotentext"/>
      </w:pPr>
      <w:r>
        <w:rPr>
          <w:rStyle w:val="Funotenzeichen"/>
        </w:rPr>
        <w:footnoteRef/>
      </w:r>
      <w:r>
        <w:t xml:space="preserve"> Es verunglückte im Wasser ein 88jähriger Greis, da er sich ein Vergnügen machen wollte; nachdem die Vorsehung ihn aus vielen und großen, mit seinem Berufe verbundenen Lebensgefahren glücklich errettet hatte.</w:t>
      </w:r>
    </w:p>
  </w:footnote>
  <w:footnote w:id="2">
    <w:p w14:paraId="141BCBA3" w14:textId="77777777" w:rsidR="00585241" w:rsidRPr="009D3A05" w:rsidRDefault="00585241" w:rsidP="00585241">
      <w:pPr>
        <w:rPr>
          <w:rFonts w:eastAsia="Times New Roman"/>
          <w:szCs w:val="24"/>
          <w:lang w:eastAsia="de-DE"/>
        </w:rPr>
      </w:pPr>
      <w:r>
        <w:rPr>
          <w:rStyle w:val="Funotenzeichen"/>
        </w:rPr>
        <w:footnoteRef/>
      </w:r>
      <w:r>
        <w:t xml:space="preserve"> </w:t>
      </w:r>
      <w:r w:rsidRPr="009D3A05">
        <w:rPr>
          <w:rFonts w:eastAsia="Times New Roman"/>
          <w:szCs w:val="24"/>
          <w:lang w:eastAsia="de-DE"/>
        </w:rPr>
        <w:t>Matth. 7,21. Joh. 15,8.14. u. a.</w:t>
      </w:r>
    </w:p>
  </w:footnote>
  <w:footnote w:id="3">
    <w:p w14:paraId="095FE384" w14:textId="77777777" w:rsidR="00585241" w:rsidRDefault="00585241" w:rsidP="00585241">
      <w:pPr>
        <w:pStyle w:val="Funotentext"/>
      </w:pPr>
      <w:r>
        <w:rPr>
          <w:rStyle w:val="Funotenzeichen"/>
        </w:rPr>
        <w:footnoteRef/>
      </w:r>
      <w:r>
        <w:t xml:space="preserve"> Mark. 13,32</w:t>
      </w:r>
    </w:p>
  </w:footnote>
  <w:footnote w:id="4">
    <w:p w14:paraId="3EA7F461" w14:textId="77777777" w:rsidR="00585241" w:rsidRDefault="00585241" w:rsidP="00585241">
      <w:pPr>
        <w:pStyle w:val="Funotentext"/>
      </w:pPr>
      <w:r>
        <w:rPr>
          <w:rStyle w:val="Funotenzeichen"/>
        </w:rPr>
        <w:footnoteRef/>
      </w:r>
      <w:r>
        <w:t xml:space="preserve"> Mark. 13,33</w:t>
      </w:r>
    </w:p>
  </w:footnote>
  <w:footnote w:id="5">
    <w:p w14:paraId="4C56F445" w14:textId="77777777" w:rsidR="00585241" w:rsidRDefault="00585241" w:rsidP="00585241">
      <w:pPr>
        <w:pStyle w:val="Funotentext"/>
      </w:pPr>
      <w:r>
        <w:rPr>
          <w:rStyle w:val="Funotenzeichen"/>
        </w:rPr>
        <w:footnoteRef/>
      </w:r>
      <w:r>
        <w:t>Joh. 9,4</w:t>
      </w:r>
    </w:p>
  </w:footnote>
  <w:footnote w:id="6">
    <w:p w14:paraId="3EE5DC66" w14:textId="77777777" w:rsidR="00585241" w:rsidRPr="009D3A05" w:rsidRDefault="00585241" w:rsidP="00585241">
      <w:pPr>
        <w:rPr>
          <w:rFonts w:eastAsia="Times New Roman"/>
          <w:szCs w:val="24"/>
          <w:lang w:eastAsia="de-DE"/>
        </w:rPr>
      </w:pPr>
      <w:r>
        <w:rPr>
          <w:rStyle w:val="Funotenzeichen"/>
        </w:rPr>
        <w:footnoteRef/>
      </w:r>
      <w:r>
        <w:t xml:space="preserve"> </w:t>
      </w:r>
      <w:r w:rsidRPr="009D3A05">
        <w:rPr>
          <w:rFonts w:eastAsia="Times New Roman"/>
          <w:szCs w:val="24"/>
          <w:lang w:eastAsia="de-DE"/>
        </w:rPr>
        <w:t>Matth. 25, 13</w:t>
      </w:r>
    </w:p>
  </w:footnote>
  <w:footnote w:id="7">
    <w:p w14:paraId="18B4C8C5"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8">
    <w:p w14:paraId="6A86F5DF" w14:textId="77777777"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569350B7"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B36"/>
    <w:multiLevelType w:val="multilevel"/>
    <w:tmpl w:val="4164F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43378F"/>
    <w:multiLevelType w:val="multilevel"/>
    <w:tmpl w:val="2BC8E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5B01A0"/>
    <w:multiLevelType w:val="multilevel"/>
    <w:tmpl w:val="E6CCA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FF52D6"/>
    <w:multiLevelType w:val="multilevel"/>
    <w:tmpl w:val="4956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915602E"/>
    <w:multiLevelType w:val="multilevel"/>
    <w:tmpl w:val="302ED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2F3423"/>
    <w:multiLevelType w:val="multilevel"/>
    <w:tmpl w:val="CF00B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1328243">
    <w:abstractNumId w:val="4"/>
  </w:num>
  <w:num w:numId="2" w16cid:durableId="1004668917">
    <w:abstractNumId w:val="6"/>
  </w:num>
  <w:num w:numId="3" w16cid:durableId="215554585">
    <w:abstractNumId w:val="5"/>
  </w:num>
  <w:num w:numId="4" w16cid:durableId="1978341339">
    <w:abstractNumId w:val="2"/>
  </w:num>
  <w:num w:numId="5" w16cid:durableId="1402211354">
    <w:abstractNumId w:val="0"/>
  </w:num>
  <w:num w:numId="6" w16cid:durableId="1803185607">
    <w:abstractNumId w:val="3"/>
  </w:num>
  <w:num w:numId="7" w16cid:durableId="1211920718">
    <w:abstractNumId w:val="1"/>
  </w:num>
  <w:num w:numId="8" w16cid:durableId="2002904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241"/>
    <w:rsid w:val="000700B0"/>
    <w:rsid w:val="00082307"/>
    <w:rsid w:val="000C66E5"/>
    <w:rsid w:val="000D088F"/>
    <w:rsid w:val="00122BD9"/>
    <w:rsid w:val="001B0CCD"/>
    <w:rsid w:val="001F54C4"/>
    <w:rsid w:val="0022039F"/>
    <w:rsid w:val="00272484"/>
    <w:rsid w:val="00297F83"/>
    <w:rsid w:val="002E6D11"/>
    <w:rsid w:val="003504A2"/>
    <w:rsid w:val="00381C0C"/>
    <w:rsid w:val="00384893"/>
    <w:rsid w:val="00493B65"/>
    <w:rsid w:val="00537F59"/>
    <w:rsid w:val="00585241"/>
    <w:rsid w:val="00636F93"/>
    <w:rsid w:val="007166CE"/>
    <w:rsid w:val="00737EF6"/>
    <w:rsid w:val="00760119"/>
    <w:rsid w:val="007E1779"/>
    <w:rsid w:val="0083667B"/>
    <w:rsid w:val="008D7463"/>
    <w:rsid w:val="008E417E"/>
    <w:rsid w:val="008E63BE"/>
    <w:rsid w:val="009833F7"/>
    <w:rsid w:val="009F3DA1"/>
    <w:rsid w:val="00B22D2C"/>
    <w:rsid w:val="00B25170"/>
    <w:rsid w:val="00B365E5"/>
    <w:rsid w:val="00BD71A4"/>
    <w:rsid w:val="00C35859"/>
    <w:rsid w:val="00CB42B8"/>
    <w:rsid w:val="00CC4EAC"/>
    <w:rsid w:val="00CC7CA7"/>
    <w:rsid w:val="00D14D4F"/>
    <w:rsid w:val="00D5498D"/>
    <w:rsid w:val="00D56329"/>
    <w:rsid w:val="00DC3900"/>
    <w:rsid w:val="00DF61FA"/>
    <w:rsid w:val="00DF76D8"/>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75669"/>
  <w15:chartTrackingRefBased/>
  <w15:docId w15:val="{93DCEDE0-A83B-4AEF-A095-23F43E45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ervorhebung">
    <w:name w:val="Emphasis"/>
    <w:basedOn w:val="Absatz-Standardschriftart"/>
    <w:uiPriority w:val="20"/>
    <w:qFormat/>
    <w:rsid w:val="005852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laubensstimme.de/doku.php?id=autoren:s:scultetus:mensoalting"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130</Pages>
  <Words>114849</Words>
  <Characters>723550</Characters>
  <Application>Microsoft Office Word</Application>
  <DocSecurity>0</DocSecurity>
  <Lines>6029</Lines>
  <Paragraphs>1673</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836726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Neujahrstag</dc:title>
  <dc:subject/>
  <dc:creator>Andreas Janssen</dc:creator>
  <cp:keywords/>
  <dc:description/>
  <cp:lastModifiedBy>Andreas Janssen</cp:lastModifiedBy>
  <cp:revision>2</cp:revision>
  <dcterms:created xsi:type="dcterms:W3CDTF">2022-12-10T17:07:00Z</dcterms:created>
  <dcterms:modified xsi:type="dcterms:W3CDTF">2022-12-10T18:12:00Z</dcterms:modified>
  <dc:language>de</dc:language>
</cp:coreProperties>
</file>